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B50BE" w14:textId="1651DAB4" w:rsidR="006506EB" w:rsidRPr="00BA2E40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BA2E40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A2E40" w:rsidRDefault="006506EB" w:rsidP="006506EB">
      <w:pPr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ВО</w:t>
      </w:r>
      <w:r w:rsidR="00AE663F" w:rsidRPr="00BA2E40">
        <w:rPr>
          <w:b/>
          <w:sz w:val="28"/>
          <w:szCs w:val="28"/>
          <w:lang w:val="uk-UA"/>
        </w:rPr>
        <w:t>СЬОМЕ</w:t>
      </w:r>
      <w:r w:rsidR="006506EB" w:rsidRPr="00BA2E40">
        <w:rPr>
          <w:b/>
          <w:sz w:val="28"/>
          <w:szCs w:val="28"/>
          <w:lang w:val="uk-UA"/>
        </w:rPr>
        <w:t xml:space="preserve"> СКЛИКАННЯ</w:t>
      </w:r>
    </w:p>
    <w:p w14:paraId="1A3EE497" w14:textId="1A6B1E72" w:rsidR="006506EB" w:rsidRPr="00BA2E40" w:rsidRDefault="00637BEE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П’ЯТДЕСЯТА</w:t>
      </w:r>
      <w:r w:rsidRPr="00BA2E40">
        <w:rPr>
          <w:b/>
          <w:sz w:val="28"/>
          <w:szCs w:val="28"/>
          <w:lang w:val="uk-UA"/>
        </w:rPr>
        <w:t xml:space="preserve"> </w:t>
      </w:r>
      <w:r w:rsidR="006506EB" w:rsidRPr="00BA2E40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ПЕРШ</w:t>
      </w:r>
      <w:r w:rsidR="00002CBC" w:rsidRPr="00BA2E40">
        <w:rPr>
          <w:b/>
          <w:sz w:val="28"/>
          <w:szCs w:val="28"/>
          <w:lang w:val="uk-UA"/>
        </w:rPr>
        <w:t xml:space="preserve">Е </w:t>
      </w:r>
      <w:r w:rsidR="006506EB" w:rsidRPr="00BA2E40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A2E4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>Р І Ш Е Н</w:t>
      </w:r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BA2E4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A2E40">
        <w:rPr>
          <w:b/>
          <w:sz w:val="32"/>
          <w:szCs w:val="32"/>
          <w:lang w:val="uk-UA"/>
        </w:rPr>
        <w:t>Я</w:t>
      </w:r>
    </w:p>
    <w:p w14:paraId="3040FF95" w14:textId="6AF15906" w:rsidR="0001314A" w:rsidRPr="00BA2E40" w:rsidRDefault="00843FBA" w:rsidP="00637BEE">
      <w:pPr>
        <w:tabs>
          <w:tab w:val="left" w:pos="4253"/>
          <w:tab w:val="right" w:pos="8385"/>
        </w:tabs>
        <w:spacing w:before="12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_______________</w:t>
      </w:r>
      <w:r w:rsidR="0001314A" w:rsidRPr="00BA2E40">
        <w:rPr>
          <w:sz w:val="28"/>
          <w:szCs w:val="28"/>
          <w:lang w:val="uk-UA"/>
        </w:rPr>
        <w:tab/>
        <w:t>м. Глухів</w:t>
      </w:r>
      <w:r w:rsidR="0001314A" w:rsidRPr="00BA2E40">
        <w:rPr>
          <w:sz w:val="28"/>
          <w:szCs w:val="28"/>
          <w:lang w:val="uk-UA"/>
        </w:rPr>
        <w:tab/>
        <w:t xml:space="preserve">№ </w:t>
      </w:r>
      <w:r w:rsidRPr="00BA2E40">
        <w:rPr>
          <w:sz w:val="28"/>
          <w:szCs w:val="28"/>
          <w:lang w:val="uk-UA"/>
        </w:rPr>
        <w:t>____</w:t>
      </w:r>
    </w:p>
    <w:p w14:paraId="4899D696" w14:textId="77777777" w:rsidR="006B6534" w:rsidRPr="00BA2E40" w:rsidRDefault="006B6534" w:rsidP="006B6534">
      <w:pPr>
        <w:jc w:val="center"/>
        <w:rPr>
          <w:lang w:val="uk-UA"/>
        </w:rPr>
      </w:pPr>
    </w:p>
    <w:p w14:paraId="50CA2211" w14:textId="77777777" w:rsidR="006B6534" w:rsidRPr="00BA2E40" w:rsidRDefault="006B6534" w:rsidP="006B6534">
      <w:pPr>
        <w:jc w:val="center"/>
        <w:rPr>
          <w:lang w:val="uk-UA"/>
        </w:rPr>
      </w:pPr>
    </w:p>
    <w:p w14:paraId="40338FA7" w14:textId="2ACF25B2" w:rsidR="006B6534" w:rsidRPr="00BA2E40" w:rsidRDefault="006B6534" w:rsidP="002634FC">
      <w:pPr>
        <w:ind w:right="5102"/>
        <w:rPr>
          <w:b/>
          <w:lang w:val="uk-UA"/>
        </w:rPr>
      </w:pPr>
      <w:r w:rsidRPr="00BA2E40">
        <w:rPr>
          <w:b/>
          <w:sz w:val="28"/>
          <w:szCs w:val="28"/>
          <w:lang w:val="uk-UA"/>
        </w:rPr>
        <w:t xml:space="preserve">Про </w:t>
      </w:r>
      <w:r w:rsidR="00BE17FD" w:rsidRPr="00BA2E40">
        <w:rPr>
          <w:b/>
          <w:sz w:val="28"/>
          <w:szCs w:val="28"/>
          <w:lang w:val="uk-UA"/>
        </w:rPr>
        <w:t xml:space="preserve">цільову </w:t>
      </w:r>
      <w:r w:rsidR="00843FBA" w:rsidRPr="00BA2E40">
        <w:rPr>
          <w:b/>
          <w:sz w:val="28"/>
          <w:szCs w:val="28"/>
          <w:lang w:val="uk-UA"/>
        </w:rPr>
        <w:t xml:space="preserve">Програму </w:t>
      </w:r>
      <w:bookmarkStart w:id="1" w:name="_Hlk65238506"/>
      <w:bookmarkStart w:id="2" w:name="_Hlk65565610"/>
      <w:r w:rsidR="00637BEE">
        <w:rPr>
          <w:b/>
          <w:sz w:val="28"/>
          <w:szCs w:val="28"/>
          <w:lang w:val="uk-UA"/>
        </w:rPr>
        <w:t xml:space="preserve">фінансової </w:t>
      </w:r>
      <w:r w:rsidR="002634FC">
        <w:rPr>
          <w:b/>
          <w:sz w:val="28"/>
          <w:szCs w:val="28"/>
          <w:lang w:val="uk-UA"/>
        </w:rPr>
        <w:t>підтримки</w:t>
      </w:r>
      <w:r w:rsidR="002634FC" w:rsidRPr="002634FC">
        <w:rPr>
          <w:lang w:val="uk-UA"/>
        </w:rPr>
        <w:t xml:space="preserve"> </w:t>
      </w:r>
      <w:r w:rsidR="002634FC" w:rsidRPr="002634FC">
        <w:rPr>
          <w:b/>
          <w:sz w:val="28"/>
          <w:szCs w:val="28"/>
          <w:lang w:val="uk-UA"/>
        </w:rPr>
        <w:t>Об’єднання співвласників багатоквартирного будинку «</w:t>
      </w:r>
      <w:r w:rsidR="00091705">
        <w:rPr>
          <w:b/>
          <w:sz w:val="28"/>
          <w:szCs w:val="28"/>
          <w:lang w:val="uk-UA"/>
        </w:rPr>
        <w:t xml:space="preserve">САД </w:t>
      </w:r>
      <w:r w:rsidR="007335D4">
        <w:rPr>
          <w:b/>
          <w:sz w:val="28"/>
          <w:szCs w:val="28"/>
          <w:lang w:val="uk-UA"/>
        </w:rPr>
        <w:t>1</w:t>
      </w:r>
      <w:r w:rsidR="00091705">
        <w:rPr>
          <w:b/>
          <w:sz w:val="28"/>
          <w:szCs w:val="28"/>
          <w:lang w:val="uk-UA"/>
        </w:rPr>
        <w:t>А</w:t>
      </w:r>
      <w:r w:rsidR="002634FC" w:rsidRPr="002634FC">
        <w:rPr>
          <w:b/>
          <w:sz w:val="28"/>
          <w:szCs w:val="28"/>
          <w:lang w:val="uk-UA"/>
        </w:rPr>
        <w:t>» на 202</w:t>
      </w:r>
      <w:r w:rsidR="007335D4">
        <w:rPr>
          <w:b/>
          <w:sz w:val="28"/>
          <w:szCs w:val="28"/>
          <w:lang w:val="uk-UA"/>
        </w:rPr>
        <w:t>5</w:t>
      </w:r>
      <w:r w:rsidR="002634FC" w:rsidRPr="002634FC">
        <w:rPr>
          <w:b/>
          <w:sz w:val="28"/>
          <w:szCs w:val="28"/>
          <w:lang w:val="uk-UA"/>
        </w:rPr>
        <w:t xml:space="preserve"> рік</w:t>
      </w:r>
      <w:bookmarkEnd w:id="1"/>
      <w:bookmarkEnd w:id="2"/>
    </w:p>
    <w:p w14:paraId="151AC9EB" w14:textId="77777777" w:rsidR="006B6534" w:rsidRPr="00BA2E40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2CE0AA86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Розглянувши </w:t>
      </w:r>
      <w:r w:rsidR="00F30F6C" w:rsidRPr="00BA2E40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BA2E40">
        <w:rPr>
          <w:sz w:val="28"/>
          <w:szCs w:val="28"/>
          <w:lang w:val="uk-UA"/>
        </w:rPr>
        <w:t>е</w:t>
      </w:r>
      <w:r w:rsidR="00F30F6C" w:rsidRPr="00BA2E40">
        <w:rPr>
          <w:sz w:val="28"/>
          <w:szCs w:val="28"/>
          <w:lang w:val="uk-UA"/>
        </w:rPr>
        <w:t xml:space="preserve">кт </w:t>
      </w:r>
      <w:r w:rsidR="00BE17FD" w:rsidRPr="00BA2E40">
        <w:rPr>
          <w:sz w:val="28"/>
          <w:szCs w:val="28"/>
          <w:lang w:val="uk-UA"/>
        </w:rPr>
        <w:t xml:space="preserve">цільової Програми </w:t>
      </w:r>
      <w:r w:rsidR="002634FC" w:rsidRPr="002634FC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091705" w:rsidRPr="00091705">
        <w:rPr>
          <w:sz w:val="28"/>
          <w:szCs w:val="28"/>
          <w:lang w:val="uk-UA"/>
        </w:rPr>
        <w:t xml:space="preserve">САД 1А» на 2025 </w:t>
      </w:r>
      <w:r w:rsidR="002634FC" w:rsidRPr="002634FC">
        <w:rPr>
          <w:sz w:val="28"/>
          <w:szCs w:val="28"/>
          <w:lang w:val="uk-UA"/>
        </w:rPr>
        <w:t>рік</w:t>
      </w:r>
      <w:r w:rsidR="00F30F6C" w:rsidRPr="00BA2E40">
        <w:rPr>
          <w:sz w:val="28"/>
          <w:szCs w:val="28"/>
          <w:lang w:val="uk-UA"/>
        </w:rPr>
        <w:t xml:space="preserve">, з метою </w:t>
      </w:r>
      <w:r w:rsidR="00BE17FD" w:rsidRPr="00BA2E40">
        <w:rPr>
          <w:sz w:val="28"/>
          <w:szCs w:val="28"/>
          <w:lang w:val="uk-UA"/>
        </w:rPr>
        <w:t xml:space="preserve">забезпечення </w:t>
      </w:r>
      <w:r w:rsidR="002634FC">
        <w:rPr>
          <w:sz w:val="28"/>
          <w:szCs w:val="28"/>
          <w:lang w:val="uk-UA"/>
        </w:rPr>
        <w:t>належного рівня благополуччя мешканців громади</w:t>
      </w:r>
      <w:r w:rsidR="00843FB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="002634FC" w:rsidRPr="002634FC">
        <w:rPr>
          <w:sz w:val="28"/>
          <w:szCs w:val="28"/>
          <w:lang w:val="uk-UA"/>
        </w:rPr>
        <w:t xml:space="preserve">відповідно до Закону України «Про особливості здійснення права власності у багатоквартирному будинку», Закону України «Про об’єднання співвласників багатоквартирного будинку», </w:t>
      </w:r>
      <w:r w:rsidRPr="00BA2E40">
        <w:rPr>
          <w:sz w:val="28"/>
          <w:szCs w:val="28"/>
          <w:lang w:val="uk-UA"/>
        </w:rPr>
        <w:t xml:space="preserve">керуючись </w:t>
      </w:r>
      <w:r w:rsidR="000941AF" w:rsidRPr="00BA2E40">
        <w:rPr>
          <w:sz w:val="28"/>
          <w:szCs w:val="28"/>
          <w:lang w:val="uk-UA"/>
        </w:rPr>
        <w:t xml:space="preserve">пунктом 22 частини першої статті 26, </w:t>
      </w:r>
      <w:r w:rsidR="00756C8C">
        <w:rPr>
          <w:sz w:val="28"/>
          <w:szCs w:val="28"/>
          <w:lang w:val="uk-UA"/>
        </w:rPr>
        <w:t xml:space="preserve">частиною першою </w:t>
      </w:r>
      <w:r w:rsidR="000941AF" w:rsidRPr="00BA2E40">
        <w:rPr>
          <w:sz w:val="28"/>
          <w:szCs w:val="28"/>
          <w:lang w:val="uk-UA"/>
        </w:rPr>
        <w:t>статт</w:t>
      </w:r>
      <w:r w:rsidR="00756C8C">
        <w:rPr>
          <w:sz w:val="28"/>
          <w:szCs w:val="28"/>
          <w:lang w:val="uk-UA"/>
        </w:rPr>
        <w:t>і</w:t>
      </w:r>
      <w:r w:rsidR="000941AF" w:rsidRPr="00BA2E40">
        <w:rPr>
          <w:sz w:val="28"/>
          <w:szCs w:val="28"/>
          <w:lang w:val="uk-UA"/>
        </w:rPr>
        <w:t xml:space="preserve"> 59 </w:t>
      </w:r>
      <w:r w:rsidRPr="00BA2E4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Pr="00BA2E40">
        <w:rPr>
          <w:b/>
          <w:sz w:val="28"/>
          <w:szCs w:val="28"/>
          <w:lang w:val="uk-UA"/>
        </w:rPr>
        <w:t>міськ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рад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</w:t>
      </w:r>
      <w:r w:rsidR="000941AF" w:rsidRPr="00BA2E40">
        <w:rPr>
          <w:b/>
          <w:sz w:val="28"/>
          <w:szCs w:val="28"/>
          <w:lang w:val="uk-UA"/>
        </w:rPr>
        <w:t>ВИРІШИЛА</w:t>
      </w:r>
      <w:r w:rsidRPr="00BA2E40">
        <w:rPr>
          <w:sz w:val="28"/>
          <w:szCs w:val="28"/>
          <w:lang w:val="uk-UA"/>
        </w:rPr>
        <w:t>:</w:t>
      </w:r>
    </w:p>
    <w:p w14:paraId="7AEED32F" w14:textId="32AD699D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1.</w:t>
      </w:r>
      <w:r w:rsidR="00843FBA" w:rsidRPr="00BA2E40">
        <w:rPr>
          <w:sz w:val="28"/>
          <w:szCs w:val="28"/>
          <w:lang w:val="uk-UA"/>
        </w:rPr>
        <w:t> </w:t>
      </w:r>
      <w:r w:rsidR="000941AF" w:rsidRPr="00BA2E40">
        <w:rPr>
          <w:sz w:val="28"/>
          <w:szCs w:val="28"/>
          <w:lang w:val="uk-UA"/>
        </w:rPr>
        <w:t>Затвердити</w:t>
      </w:r>
      <w:r w:rsidRPr="00BA2E40">
        <w:rPr>
          <w:sz w:val="28"/>
          <w:szCs w:val="28"/>
          <w:lang w:val="uk-UA"/>
        </w:rPr>
        <w:t xml:space="preserve"> </w:t>
      </w:r>
      <w:r w:rsidR="00843FBA" w:rsidRPr="00BA2E40">
        <w:rPr>
          <w:sz w:val="28"/>
          <w:szCs w:val="28"/>
          <w:lang w:val="uk-UA"/>
        </w:rPr>
        <w:t xml:space="preserve">цільову Програму </w:t>
      </w:r>
      <w:r w:rsidR="002634FC" w:rsidRPr="002634FC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091705" w:rsidRPr="00091705">
        <w:rPr>
          <w:sz w:val="28"/>
          <w:szCs w:val="28"/>
          <w:lang w:val="uk-UA"/>
        </w:rPr>
        <w:t xml:space="preserve">САД 1А» на 2025 </w:t>
      </w:r>
      <w:r w:rsidR="002634FC" w:rsidRPr="002634FC">
        <w:rPr>
          <w:sz w:val="28"/>
          <w:szCs w:val="28"/>
          <w:lang w:val="uk-UA"/>
        </w:rPr>
        <w:t>рік</w:t>
      </w:r>
      <w:r w:rsidR="007C7A01" w:rsidRPr="00BA2E40">
        <w:rPr>
          <w:sz w:val="28"/>
          <w:szCs w:val="28"/>
          <w:lang w:val="uk-UA"/>
        </w:rPr>
        <w:t xml:space="preserve">, що </w:t>
      </w:r>
      <w:r w:rsidR="000941AF" w:rsidRPr="00BA2E40">
        <w:rPr>
          <w:sz w:val="28"/>
          <w:szCs w:val="28"/>
          <w:lang w:val="uk-UA"/>
        </w:rPr>
        <w:t>додається</w:t>
      </w:r>
      <w:r w:rsidR="007C7A01" w:rsidRPr="00BA2E40">
        <w:rPr>
          <w:sz w:val="28"/>
          <w:szCs w:val="28"/>
          <w:lang w:val="uk-UA"/>
        </w:rPr>
        <w:t xml:space="preserve"> (надалі</w:t>
      </w:r>
      <w:r w:rsidR="001F5F55" w:rsidRPr="00BA2E40">
        <w:rPr>
          <w:sz w:val="28"/>
          <w:szCs w:val="28"/>
          <w:lang w:val="uk-UA"/>
        </w:rPr>
        <w:t xml:space="preserve"> – </w:t>
      </w:r>
      <w:r w:rsidR="007C7A01" w:rsidRPr="00BA2E40">
        <w:rPr>
          <w:sz w:val="28"/>
          <w:szCs w:val="28"/>
          <w:lang w:val="uk-UA"/>
        </w:rPr>
        <w:t>Програма)</w:t>
      </w:r>
      <w:r w:rsidRPr="00BA2E40">
        <w:rPr>
          <w:sz w:val="28"/>
          <w:szCs w:val="28"/>
          <w:lang w:val="uk-UA"/>
        </w:rPr>
        <w:t>.</w:t>
      </w:r>
    </w:p>
    <w:p w14:paraId="0B14445E" w14:textId="77777777" w:rsidR="00091705" w:rsidRPr="00C1376F" w:rsidRDefault="00091705" w:rsidP="00091705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(начальник –             Третяк А.Ю.), а контроль –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2BBFC869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BA2E40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6B6534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BA2E40" w:rsidRDefault="006B6534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br w:type="page"/>
      </w:r>
      <w:r w:rsidR="00D32FBE" w:rsidRPr="00BA2E40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BA2E40" w:rsidRDefault="00AE3A90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Рішення </w:t>
      </w:r>
      <w:r w:rsidR="00D37A26" w:rsidRPr="00BA2E40">
        <w:rPr>
          <w:sz w:val="28"/>
          <w:szCs w:val="28"/>
          <w:lang w:val="uk-UA"/>
        </w:rPr>
        <w:t>міської ради</w:t>
      </w:r>
    </w:p>
    <w:p w14:paraId="1B989D2C" w14:textId="4BC9D509" w:rsidR="00D37A26" w:rsidRPr="00BA2E40" w:rsidRDefault="00843FBA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___________</w:t>
      </w:r>
      <w:r w:rsidR="00C85CE9" w:rsidRPr="00BA2E40">
        <w:rPr>
          <w:sz w:val="28"/>
          <w:szCs w:val="28"/>
          <w:lang w:val="uk-UA"/>
        </w:rPr>
        <w:t xml:space="preserve"> </w:t>
      </w:r>
      <w:r w:rsidR="00D37A26" w:rsidRPr="00BA2E40">
        <w:rPr>
          <w:sz w:val="28"/>
          <w:szCs w:val="28"/>
          <w:lang w:val="uk-UA"/>
        </w:rPr>
        <w:t>№</w:t>
      </w:r>
      <w:r w:rsidR="00C85CE9" w:rsidRPr="00BA2E40">
        <w:rPr>
          <w:sz w:val="28"/>
          <w:szCs w:val="28"/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>_____</w:t>
      </w:r>
    </w:p>
    <w:p w14:paraId="48D252E3" w14:textId="77777777" w:rsidR="00D37A26" w:rsidRPr="00BA2E40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8F506F4" w14:textId="77777777" w:rsidR="005B5183" w:rsidRDefault="00D46823" w:rsidP="005B5183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Цільова </w:t>
      </w:r>
      <w:r w:rsidR="00843FBA" w:rsidRPr="00BA2E40">
        <w:rPr>
          <w:b/>
          <w:sz w:val="32"/>
          <w:szCs w:val="32"/>
          <w:lang w:val="uk-UA"/>
        </w:rPr>
        <w:t xml:space="preserve">Програма </w:t>
      </w:r>
      <w:bookmarkStart w:id="3" w:name="_Hlk64448920"/>
    </w:p>
    <w:p w14:paraId="1575B44F" w14:textId="4FF12819" w:rsidR="00BE17FD" w:rsidRPr="00BA2E40" w:rsidRDefault="005B5183" w:rsidP="005B5183">
      <w:pPr>
        <w:jc w:val="center"/>
        <w:rPr>
          <w:b/>
          <w:bCs/>
          <w:sz w:val="28"/>
          <w:szCs w:val="28"/>
          <w:lang w:val="uk-UA"/>
        </w:rPr>
      </w:pPr>
      <w:r w:rsidRPr="005B5183">
        <w:rPr>
          <w:b/>
          <w:sz w:val="32"/>
          <w:szCs w:val="32"/>
          <w:lang w:val="uk-UA"/>
        </w:rPr>
        <w:t>фінансової підтримки Об’єднання співвласників багатоквартирного будинку «</w:t>
      </w:r>
      <w:r w:rsidR="00091705" w:rsidRPr="00091705">
        <w:rPr>
          <w:b/>
          <w:sz w:val="32"/>
          <w:szCs w:val="32"/>
          <w:lang w:val="uk-UA"/>
        </w:rPr>
        <w:t xml:space="preserve">САД 1А» на 2025 </w:t>
      </w:r>
      <w:r w:rsidRPr="005B5183">
        <w:rPr>
          <w:b/>
          <w:sz w:val="32"/>
          <w:szCs w:val="32"/>
          <w:lang w:val="uk-UA"/>
        </w:rPr>
        <w:t xml:space="preserve">рік </w:t>
      </w:r>
      <w:r w:rsidR="00F30F6C" w:rsidRPr="00BA2E40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BA2E40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BA2E40" w14:paraId="49E40CCD" w14:textId="77777777" w:rsidTr="005063DF">
        <w:tc>
          <w:tcPr>
            <w:tcW w:w="468" w:type="dxa"/>
            <w:shd w:val="clear" w:color="auto" w:fill="auto"/>
          </w:tcPr>
          <w:p w14:paraId="76FCEF8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944172" w14:paraId="59745B16" w14:textId="77777777" w:rsidTr="005063DF">
        <w:tc>
          <w:tcPr>
            <w:tcW w:w="468" w:type="dxa"/>
            <w:shd w:val="clear" w:color="auto" w:fill="auto"/>
          </w:tcPr>
          <w:p w14:paraId="4CCBF727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6953A032" w:rsidR="00D46823" w:rsidRPr="00BA2E40" w:rsidRDefault="00D4682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BA203B">
              <w:rPr>
                <w:sz w:val="28"/>
                <w:szCs w:val="28"/>
                <w:lang w:val="uk-UA"/>
              </w:rPr>
              <w:t>12</w:t>
            </w:r>
            <w:r w:rsidRPr="00BA2E40">
              <w:rPr>
                <w:sz w:val="28"/>
                <w:szCs w:val="28"/>
                <w:lang w:val="uk-UA"/>
              </w:rPr>
              <w:t>.</w:t>
            </w:r>
            <w:r w:rsidR="00091705">
              <w:rPr>
                <w:sz w:val="28"/>
                <w:szCs w:val="28"/>
                <w:lang w:val="uk-UA"/>
              </w:rPr>
              <w:t>08</w:t>
            </w:r>
            <w:r w:rsidRPr="00BA2E40">
              <w:rPr>
                <w:sz w:val="28"/>
                <w:szCs w:val="28"/>
                <w:lang w:val="uk-UA"/>
              </w:rPr>
              <w:t>.202</w:t>
            </w:r>
            <w:r w:rsidR="00091705">
              <w:rPr>
                <w:sz w:val="28"/>
                <w:szCs w:val="28"/>
                <w:lang w:val="uk-UA"/>
              </w:rPr>
              <w:t>5</w:t>
            </w:r>
            <w:r w:rsidRPr="00BA2E40">
              <w:rPr>
                <w:sz w:val="28"/>
                <w:szCs w:val="28"/>
                <w:lang w:val="uk-UA"/>
              </w:rPr>
              <w:t xml:space="preserve"> № </w:t>
            </w:r>
            <w:r w:rsidR="00BA203B">
              <w:rPr>
                <w:sz w:val="28"/>
                <w:szCs w:val="28"/>
                <w:lang w:val="uk-UA"/>
              </w:rPr>
              <w:t>96</w:t>
            </w:r>
            <w:r w:rsidRPr="00BA2E40">
              <w:rPr>
                <w:sz w:val="28"/>
                <w:szCs w:val="28"/>
                <w:lang w:val="uk-UA"/>
              </w:rPr>
              <w:t>-ОД «</w:t>
            </w:r>
            <w:r w:rsidR="005B5183" w:rsidRPr="005B5183">
              <w:rPr>
                <w:sz w:val="28"/>
                <w:szCs w:val="28"/>
                <w:lang w:val="uk-UA"/>
              </w:rPr>
              <w:t>Про розробку проєкту цільової Програми фінансової підтримки Об’єднання співвласників багатоквартирного будинку «</w:t>
            </w:r>
            <w:r w:rsidR="00091705" w:rsidRPr="00091705">
              <w:rPr>
                <w:sz w:val="28"/>
                <w:szCs w:val="28"/>
                <w:lang w:val="uk-UA"/>
              </w:rPr>
              <w:t>САД 1А» на 2025</w:t>
            </w:r>
            <w:r w:rsidRPr="00BA2E40">
              <w:rPr>
                <w:sz w:val="28"/>
                <w:szCs w:val="28"/>
                <w:lang w:val="uk-UA"/>
              </w:rPr>
              <w:t>»</w:t>
            </w:r>
          </w:p>
        </w:tc>
      </w:tr>
      <w:tr w:rsidR="00D46823" w:rsidRPr="00BA2E40" w14:paraId="266F1EE5" w14:textId="77777777" w:rsidTr="005063DF">
        <w:tc>
          <w:tcPr>
            <w:tcW w:w="468" w:type="dxa"/>
            <w:shd w:val="clear" w:color="auto" w:fill="auto"/>
          </w:tcPr>
          <w:p w14:paraId="5FD7538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5E803059" w14:textId="77777777" w:rsidTr="005063DF">
        <w:tc>
          <w:tcPr>
            <w:tcW w:w="468" w:type="dxa"/>
            <w:shd w:val="clear" w:color="auto" w:fill="auto"/>
          </w:tcPr>
          <w:p w14:paraId="100110E2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4CFCF2AE" w:rsidR="00D46823" w:rsidRPr="00BA2E40" w:rsidRDefault="005B518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3428B138" w14:textId="77777777" w:rsidTr="005063DF">
        <w:tc>
          <w:tcPr>
            <w:tcW w:w="468" w:type="dxa"/>
            <w:shd w:val="clear" w:color="auto" w:fill="auto"/>
          </w:tcPr>
          <w:p w14:paraId="76CBBF7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6943C11D" w:rsidR="00D46823" w:rsidRPr="00BA2E40" w:rsidRDefault="005B5183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091705" w:rsidRPr="00091705">
              <w:rPr>
                <w:sz w:val="28"/>
                <w:szCs w:val="28"/>
                <w:lang w:val="uk-UA"/>
              </w:rPr>
              <w:t>САД 1А»</w:t>
            </w:r>
          </w:p>
        </w:tc>
      </w:tr>
      <w:tr w:rsidR="00D46823" w:rsidRPr="00BA2E40" w14:paraId="19462DE6" w14:textId="77777777" w:rsidTr="005063DF">
        <w:tc>
          <w:tcPr>
            <w:tcW w:w="468" w:type="dxa"/>
            <w:shd w:val="clear" w:color="auto" w:fill="auto"/>
          </w:tcPr>
          <w:p w14:paraId="18237A54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3D21CAAE" w:rsidR="00D46823" w:rsidRPr="00BA2E40" w:rsidRDefault="00D46823" w:rsidP="00C20D3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202</w:t>
            </w:r>
            <w:r w:rsidR="00091705">
              <w:rPr>
                <w:bCs/>
                <w:sz w:val="28"/>
                <w:szCs w:val="28"/>
                <w:lang w:val="uk-UA"/>
              </w:rPr>
              <w:t>5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B5183" w:rsidRPr="00BA2E40" w14:paraId="72871D8F" w14:textId="77777777" w:rsidTr="000D42A5">
        <w:tc>
          <w:tcPr>
            <w:tcW w:w="468" w:type="dxa"/>
            <w:shd w:val="clear" w:color="auto" w:fill="auto"/>
          </w:tcPr>
          <w:p w14:paraId="345B8F0C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5BCD3B" w14:textId="77777777" w:rsidR="005B5183" w:rsidRPr="003A3262" w:rsidRDefault="005B5183" w:rsidP="005B5183">
            <w:pPr>
              <w:rPr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Загальний обсяг фінансування всього, тис. грн,</w:t>
            </w:r>
          </w:p>
          <w:p w14:paraId="378B8591" w14:textId="21DD14EC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3A3262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3A3262">
              <w:rPr>
                <w:sz w:val="28"/>
                <w:szCs w:val="28"/>
                <w:lang w:val="uk-UA"/>
              </w:rPr>
              <w:t>. за джерелами фінансування:</w:t>
            </w:r>
          </w:p>
        </w:tc>
        <w:tc>
          <w:tcPr>
            <w:tcW w:w="5863" w:type="dxa"/>
            <w:shd w:val="clear" w:color="auto" w:fill="auto"/>
          </w:tcPr>
          <w:p w14:paraId="7E8FED14" w14:textId="60B24098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100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656529F" w14:textId="77777777" w:rsidTr="000D42A5">
        <w:tc>
          <w:tcPr>
            <w:tcW w:w="468" w:type="dxa"/>
            <w:shd w:val="clear" w:color="auto" w:fill="auto"/>
          </w:tcPr>
          <w:p w14:paraId="5E71F37B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969810" w14:textId="0EAE13E4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szCs w:val="28"/>
                <w:lang w:val="uk-UA"/>
              </w:rPr>
              <w:t xml:space="preserve">з 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бюджету </w:t>
            </w:r>
            <w:r w:rsidR="00BB6F20"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BA2E40">
              <w:rPr>
                <w:bCs/>
                <w:sz w:val="28"/>
                <w:szCs w:val="28"/>
                <w:lang w:val="uk-UA"/>
              </w:rPr>
              <w:t>міської територіальної громади</w:t>
            </w:r>
            <w:r w:rsidRPr="0019593A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863" w:type="dxa"/>
            <w:shd w:val="clear" w:color="auto" w:fill="auto"/>
          </w:tcPr>
          <w:p w14:paraId="30548A9C" w14:textId="0BF26E32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50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53F4232" w14:textId="77777777" w:rsidTr="000D42A5">
        <w:tc>
          <w:tcPr>
            <w:tcW w:w="468" w:type="dxa"/>
            <w:shd w:val="clear" w:color="auto" w:fill="auto"/>
          </w:tcPr>
          <w:p w14:paraId="7A4770D3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C05141" w14:textId="57A83761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</w:t>
            </w:r>
            <w:r w:rsidRPr="0019593A">
              <w:rPr>
                <w:sz w:val="28"/>
                <w:szCs w:val="28"/>
                <w:lang w:val="uk-UA"/>
              </w:rPr>
              <w:t xml:space="preserve"> </w:t>
            </w: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843B46">
              <w:rPr>
                <w:sz w:val="28"/>
                <w:szCs w:val="28"/>
                <w:lang w:val="uk-UA"/>
              </w:rPr>
              <w:t>САД 1А</w:t>
            </w:r>
            <w:r w:rsidRPr="005B5183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</w:t>
            </w:r>
            <w:r w:rsidRPr="00F93F34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  <w:tc>
          <w:tcPr>
            <w:tcW w:w="5863" w:type="dxa"/>
            <w:shd w:val="clear" w:color="auto" w:fill="auto"/>
          </w:tcPr>
          <w:p w14:paraId="69F9F52A" w14:textId="64E49353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50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</w:tbl>
    <w:p w14:paraId="790CA94E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BA2E40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14:paraId="6F9F517D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4E060938" w14:textId="77777777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589C76E5" w14:textId="477B9F39" w:rsidR="00F22FFF" w:rsidRDefault="00F22FFF" w:rsidP="00F22FFF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7B83">
        <w:rPr>
          <w:spacing w:val="-4"/>
          <w:sz w:val="28"/>
          <w:szCs w:val="28"/>
          <w:lang w:val="uk-UA"/>
        </w:rPr>
        <w:t>Об’єднання співвласників багатоквартирного будинку «</w:t>
      </w:r>
      <w:r w:rsidR="00843B46">
        <w:rPr>
          <w:spacing w:val="-4"/>
          <w:sz w:val="28"/>
          <w:szCs w:val="28"/>
          <w:lang w:val="uk-UA"/>
        </w:rPr>
        <w:t>САД 1А</w:t>
      </w:r>
      <w:r w:rsidRPr="00617B83">
        <w:rPr>
          <w:spacing w:val="-4"/>
          <w:sz w:val="28"/>
          <w:szCs w:val="28"/>
          <w:lang w:val="uk-UA"/>
        </w:rPr>
        <w:t>»</w:t>
      </w:r>
      <w:r>
        <w:rPr>
          <w:spacing w:val="-4"/>
          <w:sz w:val="28"/>
          <w:szCs w:val="28"/>
          <w:lang w:val="uk-UA"/>
        </w:rPr>
        <w:t xml:space="preserve"> по вул. </w:t>
      </w:r>
      <w:r w:rsidR="00843B46">
        <w:rPr>
          <w:spacing w:val="-4"/>
          <w:sz w:val="28"/>
          <w:szCs w:val="28"/>
          <w:lang w:val="uk-UA"/>
        </w:rPr>
        <w:t>Вознесенська, 1А</w:t>
      </w:r>
      <w:r>
        <w:rPr>
          <w:spacing w:val="-4"/>
          <w:sz w:val="28"/>
          <w:szCs w:val="28"/>
          <w:lang w:val="uk-UA"/>
        </w:rPr>
        <w:t xml:space="preserve"> (надалі – ОСББ) було створено власниками квартир та нежитлових приміщень багатоквартирного будинку у 201</w:t>
      </w:r>
      <w:r w:rsidR="00091705">
        <w:rPr>
          <w:spacing w:val="-4"/>
          <w:sz w:val="28"/>
          <w:szCs w:val="28"/>
          <w:lang w:val="uk-UA"/>
        </w:rPr>
        <w:t>5</w:t>
      </w:r>
      <w:r>
        <w:rPr>
          <w:spacing w:val="-4"/>
          <w:sz w:val="28"/>
          <w:szCs w:val="28"/>
          <w:lang w:val="uk-UA"/>
        </w:rPr>
        <w:t xml:space="preserve"> році. Зазначений будинок був побудований у </w:t>
      </w:r>
      <w:r w:rsidR="004B3A74" w:rsidRPr="004B3A74">
        <w:rPr>
          <w:spacing w:val="-4"/>
          <w:sz w:val="28"/>
          <w:szCs w:val="28"/>
          <w:lang w:val="uk-UA"/>
        </w:rPr>
        <w:t>1994</w:t>
      </w:r>
      <w:r w:rsidRPr="004B3A74">
        <w:rPr>
          <w:spacing w:val="-4"/>
          <w:sz w:val="28"/>
          <w:szCs w:val="28"/>
          <w:lang w:val="uk-UA"/>
        </w:rPr>
        <w:t xml:space="preserve"> році, має п’ять поверхів та сім під’їздів, </w:t>
      </w:r>
      <w:r w:rsidR="004B3A74" w:rsidRPr="004B3A74">
        <w:rPr>
          <w:spacing w:val="-4"/>
          <w:sz w:val="28"/>
          <w:szCs w:val="28"/>
          <w:lang w:val="uk-UA"/>
        </w:rPr>
        <w:t>105</w:t>
      </w:r>
      <w:r w:rsidRPr="004B3A74">
        <w:rPr>
          <w:spacing w:val="-4"/>
          <w:sz w:val="28"/>
          <w:szCs w:val="28"/>
          <w:lang w:val="uk-UA"/>
        </w:rPr>
        <w:t xml:space="preserve"> квартир. Загальна </w:t>
      </w:r>
      <w:r w:rsidRPr="00ED43D9">
        <w:rPr>
          <w:spacing w:val="-4"/>
          <w:sz w:val="28"/>
          <w:szCs w:val="28"/>
          <w:lang w:val="uk-UA"/>
        </w:rPr>
        <w:t xml:space="preserve">площа </w:t>
      </w:r>
      <w:r w:rsidR="004B3A74" w:rsidRPr="00ED43D9">
        <w:rPr>
          <w:spacing w:val="-4"/>
          <w:sz w:val="28"/>
          <w:szCs w:val="28"/>
          <w:lang w:val="uk-UA"/>
        </w:rPr>
        <w:t xml:space="preserve">квартир </w:t>
      </w:r>
      <w:r w:rsidRPr="00ED43D9">
        <w:rPr>
          <w:spacing w:val="-4"/>
          <w:sz w:val="28"/>
          <w:szCs w:val="28"/>
          <w:lang w:val="uk-UA"/>
        </w:rPr>
        <w:t>будинку: 5,</w:t>
      </w:r>
      <w:r w:rsidR="004B3A74" w:rsidRPr="00ED43D9">
        <w:rPr>
          <w:spacing w:val="-4"/>
          <w:sz w:val="28"/>
          <w:szCs w:val="28"/>
          <w:lang w:val="uk-UA"/>
        </w:rPr>
        <w:t>9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 xml:space="preserve">. Площа прибудинкової території: </w:t>
      </w:r>
      <w:r w:rsidR="004B3A74" w:rsidRPr="00ED43D9">
        <w:rPr>
          <w:spacing w:val="-4"/>
          <w:sz w:val="28"/>
          <w:szCs w:val="28"/>
          <w:lang w:val="uk-UA"/>
        </w:rPr>
        <w:t>1,1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>.</w:t>
      </w:r>
    </w:p>
    <w:p w14:paraId="058A08F6" w14:textId="365AF5B9" w:rsidR="00F22FFF" w:rsidRPr="00D42C8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Станом на 01.</w:t>
      </w:r>
      <w:r w:rsidR="00843B46">
        <w:rPr>
          <w:sz w:val="28"/>
          <w:szCs w:val="28"/>
          <w:lang w:val="uk-UA"/>
        </w:rPr>
        <w:t>08</w:t>
      </w:r>
      <w:r w:rsidRPr="00D42C8F">
        <w:rPr>
          <w:sz w:val="28"/>
          <w:szCs w:val="28"/>
          <w:lang w:val="uk-UA"/>
        </w:rPr>
        <w:t>.202</w:t>
      </w:r>
      <w:r w:rsidR="00843B46">
        <w:rPr>
          <w:sz w:val="28"/>
          <w:szCs w:val="28"/>
          <w:lang w:val="uk-UA"/>
        </w:rPr>
        <w:t>5</w:t>
      </w:r>
      <w:r w:rsidRPr="00D42C8F">
        <w:rPr>
          <w:sz w:val="28"/>
          <w:szCs w:val="28"/>
          <w:lang w:val="uk-UA"/>
        </w:rPr>
        <w:t xml:space="preserve"> під’їзна дорога до багатоквартирного будинку знаходиться в незадовільному стані через тривалу експлуатацію дорожнього покриття та відсутність його ремонту, що у свою чергу призвело скупчення дощових вод та утворення</w:t>
      </w:r>
      <w:r w:rsidR="00ED43D9">
        <w:rPr>
          <w:sz w:val="28"/>
          <w:szCs w:val="28"/>
          <w:lang w:val="uk-UA"/>
        </w:rPr>
        <w:t xml:space="preserve"> ям та</w:t>
      </w:r>
      <w:r w:rsidRPr="00D42C8F">
        <w:rPr>
          <w:sz w:val="28"/>
          <w:szCs w:val="28"/>
          <w:lang w:val="uk-UA"/>
        </w:rPr>
        <w:t xml:space="preserve"> калюж біля під’їздів.</w:t>
      </w:r>
    </w:p>
    <w:p w14:paraId="1B8669B6" w14:textId="77777777" w:rsidR="00F22FFF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Для запобігання подальшому руйнуванню під’їзної дороги до будинку необхідно невідкладно провести її ремонт, та забезпечити належні умови проживання жителів міста Глухова.</w:t>
      </w:r>
    </w:p>
    <w:p w14:paraId="0E922245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</w:p>
    <w:p w14:paraId="1739588E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14:paraId="0E070EDD" w14:textId="77777777" w:rsidR="00F22FFF" w:rsidRPr="00BA2E40" w:rsidRDefault="00F22FFF" w:rsidP="00F22FFF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 xml:space="preserve">Головною метою Програми є </w:t>
      </w:r>
      <w:r>
        <w:rPr>
          <w:sz w:val="28"/>
          <w:szCs w:val="28"/>
          <w:lang w:val="uk-UA"/>
        </w:rPr>
        <w:t>сприяння поліпшенню експлуатаційних показників багатоквартирних будинків</w:t>
      </w:r>
      <w:r w:rsidRPr="00ED6013">
        <w:rPr>
          <w:sz w:val="28"/>
          <w:szCs w:val="28"/>
          <w:lang w:val="uk-UA"/>
        </w:rPr>
        <w:t xml:space="preserve"> міста Глухова</w:t>
      </w:r>
      <w:r>
        <w:rPr>
          <w:sz w:val="28"/>
          <w:szCs w:val="28"/>
          <w:lang w:val="uk-UA"/>
        </w:rPr>
        <w:t xml:space="preserve"> та стимулювання співвласників житлових будинків до максимального залучення коштів на утримання власного майна</w:t>
      </w:r>
      <w:r w:rsidRPr="00BA2E40">
        <w:rPr>
          <w:lang w:val="uk-UA" w:eastAsia="uk-UA"/>
        </w:rPr>
        <w:t>.</w:t>
      </w:r>
    </w:p>
    <w:p w14:paraId="3FD1EE81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73B7A9DF" w14:textId="77777777" w:rsidR="00F22FFF" w:rsidRPr="00BA2E40" w:rsidRDefault="00F22FFF" w:rsidP="00F22FFF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14:paraId="67FCB623" w14:textId="6C983122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</w:t>
      </w:r>
      <w:r>
        <w:rPr>
          <w:sz w:val="28"/>
          <w:szCs w:val="28"/>
          <w:lang w:val="uk-UA"/>
        </w:rPr>
        <w:t xml:space="preserve"> </w:t>
      </w:r>
      <w:r w:rsidRPr="00ED6013">
        <w:rPr>
          <w:sz w:val="28"/>
          <w:szCs w:val="28"/>
          <w:lang w:val="uk-UA"/>
        </w:rPr>
        <w:t xml:space="preserve">ОСББ </w:t>
      </w:r>
      <w:r>
        <w:rPr>
          <w:sz w:val="28"/>
          <w:szCs w:val="28"/>
          <w:lang w:val="uk-UA"/>
        </w:rPr>
        <w:t xml:space="preserve">та </w:t>
      </w:r>
      <w:r w:rsidRPr="00AD2F2F">
        <w:rPr>
          <w:sz w:val="28"/>
          <w:szCs w:val="28"/>
          <w:lang w:val="uk-UA"/>
        </w:rPr>
        <w:t xml:space="preserve">виконання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>Вознесенська</w:t>
      </w:r>
      <w:r>
        <w:rPr>
          <w:sz w:val="28"/>
          <w:szCs w:val="28"/>
          <w:lang w:val="uk-UA"/>
        </w:rPr>
        <w:t xml:space="preserve"> у м. Глухів</w:t>
      </w:r>
      <w:r w:rsidR="00843B46">
        <w:rPr>
          <w:sz w:val="28"/>
          <w:szCs w:val="28"/>
          <w:lang w:val="uk-UA"/>
        </w:rPr>
        <w:t xml:space="preserve"> Шосткинського р-ну</w:t>
      </w:r>
      <w:r>
        <w:rPr>
          <w:sz w:val="28"/>
          <w:szCs w:val="28"/>
          <w:lang w:val="uk-UA"/>
        </w:rPr>
        <w:t xml:space="preserve"> Сумської обл</w:t>
      </w:r>
      <w:r w:rsidR="00843B4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загальну суму – </w:t>
      </w:r>
      <w:r w:rsidR="00ED43D9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>,0 тис.грн</w:t>
      </w:r>
      <w:r w:rsidRPr="00BA2E40">
        <w:rPr>
          <w:sz w:val="28"/>
          <w:szCs w:val="28"/>
          <w:lang w:val="uk-UA"/>
        </w:rPr>
        <w:t xml:space="preserve">. </w:t>
      </w:r>
    </w:p>
    <w:p w14:paraId="64E44CBB" w14:textId="755E8E07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</w:t>
      </w:r>
      <w:r w:rsidR="00ED43D9">
        <w:rPr>
          <w:sz w:val="28"/>
          <w:szCs w:val="28"/>
          <w:lang w:val="uk-UA"/>
        </w:rPr>
        <w:t xml:space="preserve">Глухівської </w:t>
      </w:r>
      <w:r w:rsidRPr="00BA2E40">
        <w:rPr>
          <w:sz w:val="28"/>
          <w:szCs w:val="28"/>
          <w:lang w:val="uk-UA"/>
        </w:rPr>
        <w:t>міської ради.</w:t>
      </w:r>
    </w:p>
    <w:p w14:paraId="256090FB" w14:textId="25A1E6FB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Розпорядником коштів </w:t>
      </w:r>
      <w:r w:rsidRPr="00ED6013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>, у рамках цієї Програми, є його голова правління на підставі рішення загальних зборів членів ОСББ.</w:t>
      </w:r>
    </w:p>
    <w:p w14:paraId="04A6A802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включають витрати на податки та збори.  </w:t>
      </w:r>
    </w:p>
    <w:p w14:paraId="0887F865" w14:textId="77777777" w:rsidR="00F22FFF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</w:p>
    <w:p w14:paraId="6350FFD9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14:paraId="35741AC6" w14:textId="229D3B08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AD2F2F">
        <w:rPr>
          <w:spacing w:val="-2"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BA2E40">
        <w:rPr>
          <w:bCs/>
          <w:spacing w:val="-2"/>
          <w:sz w:val="28"/>
          <w:szCs w:val="28"/>
          <w:lang w:val="uk-UA"/>
        </w:rPr>
        <w:t>, учасник</w:t>
      </w:r>
      <w:r>
        <w:rPr>
          <w:bCs/>
          <w:spacing w:val="-2"/>
          <w:sz w:val="28"/>
          <w:szCs w:val="28"/>
          <w:lang w:val="uk-UA"/>
        </w:rPr>
        <w:t>о</w:t>
      </w:r>
      <w:r w:rsidRPr="00BA2E40">
        <w:rPr>
          <w:bCs/>
          <w:spacing w:val="-2"/>
          <w:sz w:val="28"/>
          <w:szCs w:val="28"/>
          <w:lang w:val="uk-UA"/>
        </w:rPr>
        <w:t xml:space="preserve">м – </w:t>
      </w:r>
      <w:r w:rsidRPr="00AD2F2F">
        <w:rPr>
          <w:bCs/>
          <w:spacing w:val="-2"/>
          <w:sz w:val="28"/>
          <w:szCs w:val="28"/>
          <w:lang w:val="uk-UA"/>
        </w:rPr>
        <w:t>ОСББ</w:t>
      </w:r>
      <w:r w:rsidRPr="00BA2E40">
        <w:rPr>
          <w:spacing w:val="-2"/>
          <w:sz w:val="28"/>
          <w:szCs w:val="28"/>
          <w:lang w:val="uk-UA"/>
        </w:rPr>
        <w:t>.</w:t>
      </w:r>
    </w:p>
    <w:p w14:paraId="4233E9D5" w14:textId="03719F6C" w:rsidR="00F22FFF" w:rsidRPr="009522B7" w:rsidRDefault="00F22FFF" w:rsidP="00F22FF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Після отримання відповідного фінансування управлінням житлово-комунального господарства та містобудування </w:t>
      </w:r>
      <w:r w:rsidR="00ED43D9" w:rsidRPr="00ED43D9">
        <w:rPr>
          <w:sz w:val="28"/>
          <w:szCs w:val="28"/>
          <w:lang w:val="uk-UA"/>
        </w:rPr>
        <w:t xml:space="preserve">Глухівської </w:t>
      </w:r>
      <w:r w:rsidRPr="009522B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Pr="009522B7">
        <w:rPr>
          <w:sz w:val="28"/>
          <w:szCs w:val="28"/>
          <w:lang w:val="uk-UA"/>
        </w:rPr>
        <w:t xml:space="preserve"> заходи Програми виконуються у такому порядку:</w:t>
      </w:r>
    </w:p>
    <w:p w14:paraId="5C9E6A4B" w14:textId="15563F34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lastRenderedPageBreak/>
        <w:t>замовлення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 xml:space="preserve">ОСББ  та виконання обраною ними підрядною організацією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="00843B46"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>Вознесенська у м.</w:t>
      </w:r>
      <w:r w:rsidR="0096410D">
        <w:rPr>
          <w:sz w:val="28"/>
          <w:szCs w:val="28"/>
          <w:lang w:val="uk-UA"/>
        </w:rPr>
        <w:t> </w:t>
      </w:r>
      <w:r w:rsidR="00843B46">
        <w:rPr>
          <w:sz w:val="28"/>
          <w:szCs w:val="28"/>
          <w:lang w:val="uk-UA"/>
        </w:rPr>
        <w:t xml:space="preserve">Глухів Шосткинського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>
        <w:rPr>
          <w:sz w:val="28"/>
          <w:szCs w:val="28"/>
          <w:lang w:val="uk-UA"/>
        </w:rPr>
        <w:t>у межах коштів виділених ОСББ</w:t>
      </w:r>
      <w:r w:rsidRPr="009522B7">
        <w:rPr>
          <w:sz w:val="28"/>
          <w:szCs w:val="28"/>
          <w:lang w:val="uk-UA"/>
        </w:rPr>
        <w:t>;</w:t>
      </w:r>
    </w:p>
    <w:p w14:paraId="446097E3" w14:textId="0167D58C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керівництвом ОСББ відповідальному виконавцю екземпляру акту приймання виконаних робіт (</w:t>
      </w:r>
      <w:r w:rsidR="00AD5BB8">
        <w:rPr>
          <w:sz w:val="28"/>
          <w:szCs w:val="28"/>
          <w:lang w:val="uk-UA"/>
        </w:rPr>
        <w:t>КБ-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3).</w:t>
      </w:r>
    </w:p>
    <w:p w14:paraId="48AFB4BC" w14:textId="7EB4F26F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замовлення відповідальним виконавцем та виконання обраною ними підрядною організацією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="00843B46"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 xml:space="preserve">Вознесенська у м. Глухів Шосткинського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 w:rsidRPr="00BB6F20">
        <w:rPr>
          <w:sz w:val="28"/>
          <w:szCs w:val="28"/>
          <w:lang w:val="uk-UA"/>
        </w:rPr>
        <w:t>у межах виділених</w:t>
      </w:r>
      <w:r w:rsidR="00555178" w:rsidRPr="00555178">
        <w:rPr>
          <w:sz w:val="28"/>
          <w:szCs w:val="28"/>
          <w:lang w:val="uk-UA"/>
        </w:rPr>
        <w:t xml:space="preserve"> </w:t>
      </w:r>
      <w:r w:rsidR="00555178">
        <w:rPr>
          <w:sz w:val="28"/>
          <w:szCs w:val="28"/>
          <w:lang w:val="uk-UA"/>
        </w:rPr>
        <w:t xml:space="preserve">бюджетних </w:t>
      </w:r>
      <w:r w:rsidR="00555178" w:rsidRPr="00BB6F20">
        <w:rPr>
          <w:sz w:val="28"/>
          <w:szCs w:val="28"/>
          <w:lang w:val="uk-UA"/>
        </w:rPr>
        <w:t>коштів</w:t>
      </w:r>
      <w:r w:rsidR="0096410D">
        <w:rPr>
          <w:sz w:val="28"/>
          <w:szCs w:val="28"/>
          <w:lang w:val="uk-UA"/>
        </w:rPr>
        <w:t>, але не більше ніж вартість виконаних робіт на замовлення ОСББ</w:t>
      </w:r>
      <w:r w:rsidRPr="009522B7">
        <w:rPr>
          <w:sz w:val="28"/>
          <w:szCs w:val="28"/>
          <w:lang w:val="uk-UA"/>
        </w:rPr>
        <w:t>;</w:t>
      </w:r>
    </w:p>
    <w:p w14:paraId="17B55EE6" w14:textId="2ACFCFE9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відповідальним виконавцем до ОСББ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>акту приймання виконаних робіт (</w:t>
      </w:r>
      <w:r w:rsidR="00AD5BB8" w:rsidRPr="009522B7">
        <w:rPr>
          <w:sz w:val="28"/>
          <w:szCs w:val="28"/>
          <w:lang w:val="uk-UA"/>
        </w:rPr>
        <w:t>КБ</w:t>
      </w:r>
      <w:r w:rsidR="00AD5BB8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3), для погодження та прийняття виконаних ремонтних робіт у встановлених Програмою обсягах.</w:t>
      </w:r>
    </w:p>
    <w:p w14:paraId="240665CA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247BADC2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14:paraId="37C5A7DF" w14:textId="77777777" w:rsidR="00F22FFF" w:rsidRPr="00BA2E40" w:rsidRDefault="00F22FFF" w:rsidP="00F22FFF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Реалізація Програми дасть змогу:</w:t>
      </w:r>
    </w:p>
    <w:p w14:paraId="34C5D8EC" w14:textId="77777777" w:rsidR="00F22FF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D7EC2">
        <w:rPr>
          <w:sz w:val="28"/>
          <w:szCs w:val="28"/>
          <w:lang w:val="uk-UA"/>
        </w:rPr>
        <w:t>стимулювання активності мешканців багатоквартирних будинків у напрямку покращ</w:t>
      </w:r>
      <w:r>
        <w:rPr>
          <w:sz w:val="28"/>
          <w:szCs w:val="28"/>
          <w:lang w:val="uk-UA"/>
        </w:rPr>
        <w:t>е</w:t>
      </w:r>
      <w:r w:rsidRPr="00CD7EC2">
        <w:rPr>
          <w:sz w:val="28"/>
          <w:szCs w:val="28"/>
          <w:lang w:val="uk-UA"/>
        </w:rPr>
        <w:t>ння стану житлового фонду у місті, господарчого ставлення до спільного майн</w:t>
      </w:r>
      <w:r>
        <w:rPr>
          <w:sz w:val="28"/>
          <w:szCs w:val="28"/>
          <w:lang w:val="uk-UA"/>
        </w:rPr>
        <w:t>а, його збереження і покращення;</w:t>
      </w:r>
    </w:p>
    <w:p w14:paraId="251FB771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96872">
        <w:rPr>
          <w:sz w:val="28"/>
          <w:szCs w:val="28"/>
          <w:lang w:val="uk-UA"/>
        </w:rPr>
        <w:t>залучення коштів мешканців багатоквартирних будинків для пі</w:t>
      </w:r>
      <w:r>
        <w:rPr>
          <w:sz w:val="28"/>
          <w:szCs w:val="28"/>
          <w:lang w:val="uk-UA"/>
        </w:rPr>
        <w:t>двищення комфорту їх проживання.</w:t>
      </w:r>
    </w:p>
    <w:p w14:paraId="4CCD3E7F" w14:textId="77777777" w:rsidR="00F22FFF" w:rsidRPr="00BA2E40" w:rsidRDefault="00F22FFF" w:rsidP="00F22FFF">
      <w:pPr>
        <w:ind w:firstLine="709"/>
        <w:jc w:val="both"/>
        <w:rPr>
          <w:strike/>
          <w:sz w:val="28"/>
          <w:szCs w:val="28"/>
          <w:lang w:val="uk-UA"/>
        </w:rPr>
      </w:pPr>
    </w:p>
    <w:p w14:paraId="78E35CCF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14:paraId="456C66C3" w14:textId="4516285C" w:rsidR="00F22FFF" w:rsidRPr="00BA2E40" w:rsidRDefault="00BF2F85" w:rsidP="00F22FFF">
      <w:pPr>
        <w:ind w:firstLine="709"/>
        <w:jc w:val="both"/>
        <w:rPr>
          <w:bCs/>
          <w:sz w:val="28"/>
          <w:szCs w:val="28"/>
          <w:lang w:val="uk-UA"/>
        </w:rPr>
      </w:pPr>
      <w:r w:rsidRPr="00BF2F85">
        <w:rPr>
          <w:sz w:val="28"/>
          <w:szCs w:val="28"/>
          <w:lang w:val="uk-UA"/>
        </w:rPr>
        <w:t xml:space="preserve">Координація виконання Програми покладається на заступника міського голови з питань діяльності виконавчих органів міської ради Галустяна В.Е. Контроль здійснюється постійною комісією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Г.Я.), якій </w:t>
      </w:r>
      <w:r w:rsidR="0096410D">
        <w:rPr>
          <w:sz w:val="28"/>
          <w:szCs w:val="28"/>
          <w:lang w:val="uk-UA"/>
        </w:rPr>
        <w:t>управління</w:t>
      </w:r>
      <w:r w:rsidR="0096410D" w:rsidRPr="0096410D">
        <w:t xml:space="preserve"> </w:t>
      </w:r>
      <w:r w:rsidR="0096410D" w:rsidRPr="0096410D">
        <w:rPr>
          <w:sz w:val="28"/>
          <w:szCs w:val="28"/>
          <w:lang w:val="uk-UA"/>
        </w:rPr>
        <w:t>житлово-комунального господарства</w:t>
      </w:r>
      <w:r w:rsidR="0096410D">
        <w:rPr>
          <w:sz w:val="28"/>
          <w:szCs w:val="28"/>
          <w:lang w:val="uk-UA"/>
        </w:rPr>
        <w:t xml:space="preserve"> та містобудування Глухівської міської ради</w:t>
      </w:r>
      <w:r w:rsidRPr="00BF2F85">
        <w:rPr>
          <w:sz w:val="28"/>
          <w:szCs w:val="28"/>
          <w:lang w:val="uk-UA"/>
        </w:rPr>
        <w:t xml:space="preserve"> у лютому 2026 року звітує про результати виконання Програми</w:t>
      </w:r>
      <w:r w:rsidR="00F22FFF" w:rsidRPr="00BA2E40">
        <w:rPr>
          <w:bCs/>
          <w:sz w:val="28"/>
          <w:szCs w:val="28"/>
          <w:lang w:val="uk-UA"/>
        </w:rPr>
        <w:t>.</w:t>
      </w:r>
    </w:p>
    <w:p w14:paraId="540B115B" w14:textId="245DECC1" w:rsidR="00F30F6C" w:rsidRPr="00BA2E40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BA2E40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229F360" w:rsidR="00FE070F" w:rsidRPr="00BA2E40" w:rsidRDefault="00C1388A" w:rsidP="00E665D0">
      <w:pPr>
        <w:tabs>
          <w:tab w:val="left" w:pos="7088"/>
        </w:tabs>
        <w:rPr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D37A26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lang w:val="uk-UA"/>
        </w:rPr>
        <w:t xml:space="preserve"> </w:t>
      </w:r>
    </w:p>
    <w:p w14:paraId="3A16D4E4" w14:textId="5D41CA40" w:rsidR="008E1DA7" w:rsidRPr="00BA2E40" w:rsidRDefault="008E1DA7" w:rsidP="00983ACF">
      <w:pPr>
        <w:rPr>
          <w:b/>
          <w:sz w:val="28"/>
          <w:szCs w:val="28"/>
          <w:lang w:val="uk-UA"/>
        </w:rPr>
      </w:pPr>
    </w:p>
    <w:sectPr w:rsidR="008E1DA7" w:rsidRPr="00BA2E40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CF525D"/>
    <w:multiLevelType w:val="hybridMultilevel"/>
    <w:tmpl w:val="1774196A"/>
    <w:lvl w:ilvl="0" w:tplc="90CC8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E44AD3"/>
    <w:multiLevelType w:val="hybridMultilevel"/>
    <w:tmpl w:val="37F2A046"/>
    <w:lvl w:ilvl="0" w:tplc="A274D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34"/>
    <w:rsid w:val="00002CBC"/>
    <w:rsid w:val="0001314A"/>
    <w:rsid w:val="00024C51"/>
    <w:rsid w:val="0003701D"/>
    <w:rsid w:val="00091705"/>
    <w:rsid w:val="000941AF"/>
    <w:rsid w:val="000C6311"/>
    <w:rsid w:val="000D77CD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30AFB"/>
    <w:rsid w:val="002634FC"/>
    <w:rsid w:val="002E04DE"/>
    <w:rsid w:val="00323ECB"/>
    <w:rsid w:val="00341540"/>
    <w:rsid w:val="0036259C"/>
    <w:rsid w:val="003B69F0"/>
    <w:rsid w:val="003C121F"/>
    <w:rsid w:val="004142A1"/>
    <w:rsid w:val="004403BA"/>
    <w:rsid w:val="00441D5E"/>
    <w:rsid w:val="0046242C"/>
    <w:rsid w:val="004634F9"/>
    <w:rsid w:val="004A6B17"/>
    <w:rsid w:val="004B3A74"/>
    <w:rsid w:val="004D117D"/>
    <w:rsid w:val="004F3B63"/>
    <w:rsid w:val="00503AB5"/>
    <w:rsid w:val="00504D6A"/>
    <w:rsid w:val="005063DF"/>
    <w:rsid w:val="00517876"/>
    <w:rsid w:val="0052795B"/>
    <w:rsid w:val="00555178"/>
    <w:rsid w:val="005A2354"/>
    <w:rsid w:val="005B5183"/>
    <w:rsid w:val="006175EB"/>
    <w:rsid w:val="00617B83"/>
    <w:rsid w:val="00637BEE"/>
    <w:rsid w:val="006506EB"/>
    <w:rsid w:val="00665864"/>
    <w:rsid w:val="0067631D"/>
    <w:rsid w:val="00693274"/>
    <w:rsid w:val="006A29DF"/>
    <w:rsid w:val="006A43B4"/>
    <w:rsid w:val="006B4429"/>
    <w:rsid w:val="006B6534"/>
    <w:rsid w:val="006D3705"/>
    <w:rsid w:val="007335D4"/>
    <w:rsid w:val="00756C8C"/>
    <w:rsid w:val="007810B1"/>
    <w:rsid w:val="007A108D"/>
    <w:rsid w:val="007C7A01"/>
    <w:rsid w:val="007E46AF"/>
    <w:rsid w:val="007F28FA"/>
    <w:rsid w:val="00843B46"/>
    <w:rsid w:val="00843FBA"/>
    <w:rsid w:val="008828ED"/>
    <w:rsid w:val="008C65D9"/>
    <w:rsid w:val="008E1DA7"/>
    <w:rsid w:val="008E7DF6"/>
    <w:rsid w:val="00901925"/>
    <w:rsid w:val="0093635D"/>
    <w:rsid w:val="00944172"/>
    <w:rsid w:val="00946D3A"/>
    <w:rsid w:val="0096410D"/>
    <w:rsid w:val="00983ACF"/>
    <w:rsid w:val="009A1F35"/>
    <w:rsid w:val="009B3A66"/>
    <w:rsid w:val="009B3EBA"/>
    <w:rsid w:val="00A71E94"/>
    <w:rsid w:val="00AB1FE3"/>
    <w:rsid w:val="00AD0C3B"/>
    <w:rsid w:val="00AD2F2F"/>
    <w:rsid w:val="00AD5BB8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A203B"/>
    <w:rsid w:val="00BA2E40"/>
    <w:rsid w:val="00BB6F20"/>
    <w:rsid w:val="00BE17FD"/>
    <w:rsid w:val="00BF2F85"/>
    <w:rsid w:val="00C1388A"/>
    <w:rsid w:val="00C20D31"/>
    <w:rsid w:val="00C31C7E"/>
    <w:rsid w:val="00C33758"/>
    <w:rsid w:val="00C338EA"/>
    <w:rsid w:val="00C85CE9"/>
    <w:rsid w:val="00CC601F"/>
    <w:rsid w:val="00CD7EC2"/>
    <w:rsid w:val="00D317E4"/>
    <w:rsid w:val="00D32FBE"/>
    <w:rsid w:val="00D37A26"/>
    <w:rsid w:val="00D42C8F"/>
    <w:rsid w:val="00D46823"/>
    <w:rsid w:val="00D72474"/>
    <w:rsid w:val="00DA567A"/>
    <w:rsid w:val="00DA7AA0"/>
    <w:rsid w:val="00DB5537"/>
    <w:rsid w:val="00E163B7"/>
    <w:rsid w:val="00E16452"/>
    <w:rsid w:val="00E36744"/>
    <w:rsid w:val="00E665D0"/>
    <w:rsid w:val="00E825D6"/>
    <w:rsid w:val="00EB3037"/>
    <w:rsid w:val="00EC20A8"/>
    <w:rsid w:val="00EC5849"/>
    <w:rsid w:val="00EC7CB4"/>
    <w:rsid w:val="00ED18FA"/>
    <w:rsid w:val="00ED43D9"/>
    <w:rsid w:val="00ED6013"/>
    <w:rsid w:val="00EE0E0D"/>
    <w:rsid w:val="00F22FFF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421A2029-7AFE-4093-9BC5-E5C83B15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7A1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4487</Words>
  <Characters>2558</Characters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LinksUpToDate>false</LinksUpToDate>
  <CharactersWithSpaces>7031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2025-08-12T11:10:00Z</cp:lastPrinted>
  <dcterms:created xsi:type="dcterms:W3CDTF">2025-08-12T13:12:00Z</dcterms:created>
  <dcterms:modified xsi:type="dcterms:W3CDTF">2025-08-12T13:12:00Z</dcterms:modified>
</cp:coreProperties>
</file>