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37523FF4" w:rsidR="006506EB" w:rsidRPr="00BD7156" w:rsidRDefault="00BC5DB1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68AD" w:rsidRPr="00BD715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D7156" w:rsidRDefault="006506EB" w:rsidP="006506EB">
      <w:pPr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76AE75C8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ВО</w:t>
      </w:r>
      <w:r w:rsidR="00AE663F" w:rsidRPr="00BD7156">
        <w:rPr>
          <w:b/>
          <w:sz w:val="28"/>
          <w:szCs w:val="28"/>
          <w:lang w:val="uk-UA"/>
        </w:rPr>
        <w:t>СЬМЕ</w:t>
      </w:r>
      <w:r w:rsidR="006506EB" w:rsidRPr="00BD7156">
        <w:rPr>
          <w:b/>
          <w:sz w:val="28"/>
          <w:szCs w:val="28"/>
          <w:lang w:val="uk-UA"/>
        </w:rPr>
        <w:t xml:space="preserve"> СКЛИКАННЯ</w:t>
      </w:r>
    </w:p>
    <w:p w14:paraId="1A3EE497" w14:textId="1DE9797D" w:rsidR="006506EB" w:rsidRPr="00BD7156" w:rsidRDefault="00C046D2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C046D2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>ТРЕТЯ</w:t>
      </w:r>
      <w:r w:rsidRPr="00C046D2">
        <w:rPr>
          <w:b/>
          <w:sz w:val="28"/>
          <w:szCs w:val="28"/>
          <w:lang w:val="uk-UA"/>
        </w:rPr>
        <w:t xml:space="preserve"> </w:t>
      </w:r>
      <w:r w:rsidR="006506EB" w:rsidRPr="00BD7156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ПЕРШ</w:t>
      </w:r>
      <w:r w:rsidR="00002CBC" w:rsidRPr="00BD7156">
        <w:rPr>
          <w:b/>
          <w:sz w:val="28"/>
          <w:szCs w:val="28"/>
          <w:lang w:val="uk-UA"/>
        </w:rPr>
        <w:t xml:space="preserve">Е </w:t>
      </w:r>
      <w:r w:rsidR="006506EB" w:rsidRPr="00BD7156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D7156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>Р І Ш Е 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D7156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Я</w:t>
      </w:r>
    </w:p>
    <w:p w14:paraId="3040FF95" w14:textId="6AF15906" w:rsidR="0001314A" w:rsidRPr="00BD7156" w:rsidRDefault="00843FBA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_______________</w:t>
      </w:r>
      <w:r w:rsidR="0001314A" w:rsidRPr="00BD7156">
        <w:rPr>
          <w:sz w:val="28"/>
          <w:szCs w:val="28"/>
          <w:lang w:val="uk-UA"/>
        </w:rPr>
        <w:tab/>
        <w:t>м. Глухів</w:t>
      </w:r>
      <w:r w:rsidR="0001314A" w:rsidRPr="00BD7156">
        <w:rPr>
          <w:sz w:val="28"/>
          <w:szCs w:val="28"/>
          <w:lang w:val="uk-UA"/>
        </w:rPr>
        <w:tab/>
        <w:t xml:space="preserve">№ </w:t>
      </w:r>
      <w:r w:rsidRPr="00BD7156">
        <w:rPr>
          <w:sz w:val="28"/>
          <w:szCs w:val="28"/>
          <w:lang w:val="uk-UA"/>
        </w:rPr>
        <w:t>____</w:t>
      </w:r>
    </w:p>
    <w:p w14:paraId="4899D696" w14:textId="77777777" w:rsidR="006B6534" w:rsidRPr="00BD7156" w:rsidRDefault="006B6534" w:rsidP="006B6534">
      <w:pPr>
        <w:jc w:val="center"/>
        <w:rPr>
          <w:lang w:val="uk-UA"/>
        </w:rPr>
      </w:pPr>
    </w:p>
    <w:p w14:paraId="50CA2211" w14:textId="77777777" w:rsidR="006B6534" w:rsidRPr="00BD7156" w:rsidRDefault="006B6534" w:rsidP="006B6534">
      <w:pPr>
        <w:jc w:val="center"/>
        <w:rPr>
          <w:lang w:val="uk-UA"/>
        </w:rPr>
      </w:pPr>
    </w:p>
    <w:p w14:paraId="7589BD64" w14:textId="1C41B591" w:rsidR="006B6534" w:rsidRPr="00BD7156" w:rsidRDefault="006B6534" w:rsidP="003B64A3">
      <w:pPr>
        <w:ind w:right="-1"/>
        <w:jc w:val="both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 xml:space="preserve">Про </w:t>
      </w:r>
      <w:r w:rsidR="004013DB">
        <w:rPr>
          <w:b/>
          <w:sz w:val="28"/>
          <w:szCs w:val="28"/>
          <w:lang w:val="uk-UA"/>
        </w:rPr>
        <w:t>визнання таким</w:t>
      </w:r>
      <w:r w:rsidR="00DD641D">
        <w:rPr>
          <w:b/>
          <w:sz w:val="28"/>
          <w:szCs w:val="28"/>
          <w:lang w:val="uk-UA"/>
        </w:rPr>
        <w:t>,</w:t>
      </w:r>
      <w:r w:rsidR="004013DB">
        <w:rPr>
          <w:b/>
          <w:sz w:val="28"/>
          <w:szCs w:val="28"/>
          <w:lang w:val="uk-UA"/>
        </w:rPr>
        <w:t xml:space="preserve"> що втратило чинність рішення Глухівської міської ради від 21.11.2025 № 1126 «</w:t>
      </w:r>
      <w:r w:rsidR="004013DB" w:rsidRPr="004013DB">
        <w:rPr>
          <w:b/>
          <w:sz w:val="28"/>
          <w:szCs w:val="28"/>
          <w:lang w:val="uk-UA"/>
        </w:rPr>
        <w:t>Про цільову Програму поповнення статутного капіталу комунального підприємства «Житловий комунальний центр» Глухівської міської ради на 2025 рік</w:t>
      </w:r>
      <w:r w:rsidR="004013DB">
        <w:rPr>
          <w:b/>
          <w:sz w:val="28"/>
          <w:szCs w:val="28"/>
          <w:lang w:val="uk-UA"/>
        </w:rPr>
        <w:t>»</w:t>
      </w:r>
    </w:p>
    <w:p w14:paraId="40338FA7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15056417" w:rsidR="006B6534" w:rsidRPr="00BD7156" w:rsidRDefault="003B272F" w:rsidP="006B6534">
      <w:pPr>
        <w:ind w:firstLine="72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З метою контролю за цільовим використанням коштів, відповідно до розпорядження Кабінету Міністрів України від 13.11.2025 № 1233-р,</w:t>
      </w:r>
      <w:r w:rsidRPr="00BD71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6B6534" w:rsidRPr="00BD7156">
        <w:rPr>
          <w:sz w:val="28"/>
          <w:szCs w:val="28"/>
          <w:lang w:val="uk-UA"/>
        </w:rPr>
        <w:t xml:space="preserve">озглянувши </w:t>
      </w:r>
      <w:r w:rsidR="004013DB" w:rsidRPr="004013DB">
        <w:rPr>
          <w:sz w:val="28"/>
          <w:szCs w:val="28"/>
          <w:lang w:val="uk-UA"/>
        </w:rPr>
        <w:t>подання начальника управління житлово-комунального господарства та містобудування міської ради Третяк А.Ю.</w:t>
      </w:r>
      <w:r w:rsidR="004013DB">
        <w:rPr>
          <w:sz w:val="28"/>
          <w:szCs w:val="28"/>
          <w:lang w:val="uk-UA"/>
        </w:rPr>
        <w:t xml:space="preserve"> про </w:t>
      </w:r>
      <w:r w:rsidR="004013DB" w:rsidRPr="004013DB">
        <w:rPr>
          <w:sz w:val="28"/>
          <w:szCs w:val="28"/>
          <w:lang w:val="uk-UA"/>
        </w:rPr>
        <w:t>визнання таким</w:t>
      </w:r>
      <w:r w:rsidR="0047432B">
        <w:rPr>
          <w:sz w:val="28"/>
          <w:szCs w:val="28"/>
          <w:lang w:val="uk-UA"/>
        </w:rPr>
        <w:t>,</w:t>
      </w:r>
      <w:r w:rsidR="004013DB" w:rsidRPr="004013DB">
        <w:rPr>
          <w:sz w:val="28"/>
          <w:szCs w:val="28"/>
          <w:lang w:val="uk-UA"/>
        </w:rPr>
        <w:t xml:space="preserve"> що втратило чинність рішення Глухівської міської ради від 21.11.2025 № 1126 «Про цільову Програму поповнення статутного капіталу комунального підприємства «Житловий комунальний центр» Глухівської міської ради на 2025 рік»</w:t>
      </w:r>
      <w:r w:rsidR="00F30F6C" w:rsidRPr="00BD7156">
        <w:rPr>
          <w:sz w:val="28"/>
          <w:szCs w:val="28"/>
          <w:lang w:val="uk-UA"/>
        </w:rPr>
        <w:t xml:space="preserve">, </w:t>
      </w:r>
      <w:r w:rsidR="006B6534" w:rsidRPr="00BD7156">
        <w:rPr>
          <w:sz w:val="28"/>
          <w:szCs w:val="28"/>
          <w:lang w:val="uk-UA"/>
        </w:rPr>
        <w:t xml:space="preserve">керуючись </w:t>
      </w:r>
      <w:r w:rsidR="000941AF" w:rsidRPr="00BD7156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="006B6534" w:rsidRPr="00BD715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D7156">
        <w:rPr>
          <w:sz w:val="28"/>
          <w:szCs w:val="28"/>
          <w:lang w:val="uk-UA"/>
        </w:rPr>
        <w:t>,</w:t>
      </w:r>
      <w:r w:rsidR="006B6534" w:rsidRPr="00BD7156">
        <w:rPr>
          <w:sz w:val="28"/>
          <w:szCs w:val="28"/>
          <w:lang w:val="uk-UA"/>
        </w:rPr>
        <w:t xml:space="preserve"> </w:t>
      </w:r>
      <w:r w:rsidR="006B6534" w:rsidRPr="00BD7156">
        <w:rPr>
          <w:b/>
          <w:sz w:val="28"/>
          <w:szCs w:val="28"/>
          <w:lang w:val="uk-UA"/>
        </w:rPr>
        <w:t>міськ</w:t>
      </w:r>
      <w:r w:rsidR="000941AF" w:rsidRPr="00BD7156">
        <w:rPr>
          <w:b/>
          <w:sz w:val="28"/>
          <w:szCs w:val="28"/>
          <w:lang w:val="uk-UA"/>
        </w:rPr>
        <w:t>а</w:t>
      </w:r>
      <w:r w:rsidR="006B6534" w:rsidRPr="00BD7156">
        <w:rPr>
          <w:b/>
          <w:sz w:val="28"/>
          <w:szCs w:val="28"/>
          <w:lang w:val="uk-UA"/>
        </w:rPr>
        <w:t xml:space="preserve"> рад</w:t>
      </w:r>
      <w:r w:rsidR="000941AF" w:rsidRPr="00BD7156">
        <w:rPr>
          <w:b/>
          <w:sz w:val="28"/>
          <w:szCs w:val="28"/>
          <w:lang w:val="uk-UA"/>
        </w:rPr>
        <w:t>а</w:t>
      </w:r>
      <w:r w:rsidR="006B6534" w:rsidRPr="00BD7156">
        <w:rPr>
          <w:b/>
          <w:sz w:val="28"/>
          <w:szCs w:val="28"/>
          <w:lang w:val="uk-UA"/>
        </w:rPr>
        <w:t xml:space="preserve"> </w:t>
      </w:r>
      <w:r w:rsidR="000941AF" w:rsidRPr="00BD7156">
        <w:rPr>
          <w:b/>
          <w:sz w:val="28"/>
          <w:szCs w:val="28"/>
          <w:lang w:val="uk-UA"/>
        </w:rPr>
        <w:t>ВИРІШИЛА</w:t>
      </w:r>
      <w:r w:rsidR="006B6534" w:rsidRPr="00BD7156">
        <w:rPr>
          <w:sz w:val="28"/>
          <w:szCs w:val="28"/>
          <w:lang w:val="uk-UA"/>
        </w:rPr>
        <w:t>:</w:t>
      </w:r>
    </w:p>
    <w:p w14:paraId="7AEED32F" w14:textId="0ADD7D5B" w:rsidR="006B6534" w:rsidRPr="00D06646" w:rsidRDefault="006B6534" w:rsidP="006B6534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D06646">
        <w:rPr>
          <w:spacing w:val="-4"/>
          <w:sz w:val="28"/>
          <w:szCs w:val="28"/>
          <w:lang w:val="uk-UA"/>
        </w:rPr>
        <w:t>1.</w:t>
      </w:r>
      <w:r w:rsidR="00843FBA" w:rsidRPr="00D06646">
        <w:rPr>
          <w:spacing w:val="-4"/>
          <w:sz w:val="28"/>
          <w:szCs w:val="28"/>
          <w:lang w:val="uk-UA"/>
        </w:rPr>
        <w:t> </w:t>
      </w:r>
      <w:r w:rsidR="00436AD8">
        <w:rPr>
          <w:spacing w:val="-4"/>
          <w:sz w:val="28"/>
          <w:szCs w:val="28"/>
          <w:lang w:val="uk-UA"/>
        </w:rPr>
        <w:t xml:space="preserve"> </w:t>
      </w:r>
      <w:r w:rsidR="003B272F">
        <w:rPr>
          <w:spacing w:val="-4"/>
          <w:sz w:val="28"/>
          <w:szCs w:val="28"/>
          <w:lang w:val="uk-UA"/>
        </w:rPr>
        <w:t>В</w:t>
      </w:r>
      <w:r w:rsidR="00436AD8" w:rsidRPr="00436AD8">
        <w:rPr>
          <w:spacing w:val="-4"/>
          <w:sz w:val="28"/>
          <w:szCs w:val="28"/>
          <w:lang w:val="uk-UA"/>
        </w:rPr>
        <w:t>изна</w:t>
      </w:r>
      <w:r w:rsidR="00436AD8">
        <w:rPr>
          <w:spacing w:val="-4"/>
          <w:sz w:val="28"/>
          <w:szCs w:val="28"/>
          <w:lang w:val="uk-UA"/>
        </w:rPr>
        <w:t>ти</w:t>
      </w:r>
      <w:r w:rsidR="00436AD8" w:rsidRPr="00436AD8">
        <w:rPr>
          <w:spacing w:val="-4"/>
          <w:sz w:val="28"/>
          <w:szCs w:val="28"/>
          <w:lang w:val="uk-UA"/>
        </w:rPr>
        <w:t xml:space="preserve"> таким</w:t>
      </w:r>
      <w:r w:rsidR="0047432B">
        <w:rPr>
          <w:spacing w:val="-4"/>
          <w:sz w:val="28"/>
          <w:szCs w:val="28"/>
          <w:lang w:val="uk-UA"/>
        </w:rPr>
        <w:t>,</w:t>
      </w:r>
      <w:r w:rsidR="00436AD8" w:rsidRPr="00436AD8">
        <w:rPr>
          <w:spacing w:val="-4"/>
          <w:sz w:val="28"/>
          <w:szCs w:val="28"/>
          <w:lang w:val="uk-UA"/>
        </w:rPr>
        <w:t xml:space="preserve"> що втратило чинність рішення Глухівсь</w:t>
      </w:r>
      <w:r w:rsidR="0003484E">
        <w:rPr>
          <w:spacing w:val="-4"/>
          <w:sz w:val="28"/>
          <w:szCs w:val="28"/>
          <w:lang w:val="uk-UA"/>
        </w:rPr>
        <w:t>кої міської ради від 21.11.2025</w:t>
      </w:r>
      <w:r w:rsidR="005D3116">
        <w:rPr>
          <w:spacing w:val="-4"/>
          <w:sz w:val="28"/>
          <w:szCs w:val="28"/>
          <w:lang w:val="uk-UA"/>
        </w:rPr>
        <w:t xml:space="preserve"> </w:t>
      </w:r>
      <w:r w:rsidR="00436AD8" w:rsidRPr="00436AD8">
        <w:rPr>
          <w:spacing w:val="-4"/>
          <w:sz w:val="28"/>
          <w:szCs w:val="28"/>
          <w:lang w:val="uk-UA"/>
        </w:rPr>
        <w:t>№ 1126 «Про цільову Програму поповнення статутного капіталу комунального підприємства «Житловий комунальний центр» Глухівської міської ради на 2025 рік»</w:t>
      </w:r>
    </w:p>
    <w:p w14:paraId="2BBFC869" w14:textId="3F8B8C5E" w:rsidR="006B6534" w:rsidRPr="00D06646" w:rsidRDefault="00436AD8" w:rsidP="006C5C02">
      <w:pPr>
        <w:ind w:firstLine="720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8AD" w:rsidRPr="00BD7156">
        <w:rPr>
          <w:sz w:val="28"/>
          <w:szCs w:val="28"/>
          <w:lang w:val="uk-UA"/>
        </w:rPr>
        <w:t>.</w:t>
      </w:r>
      <w:r w:rsidR="00843FBA" w:rsidRPr="00BD7156">
        <w:rPr>
          <w:sz w:val="28"/>
          <w:szCs w:val="28"/>
          <w:lang w:val="uk-UA"/>
        </w:rPr>
        <w:t> </w:t>
      </w:r>
      <w:r w:rsidR="00CA557A" w:rsidRPr="00CA557A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CA557A" w:rsidRPr="00CA557A">
        <w:rPr>
          <w:sz w:val="28"/>
          <w:szCs w:val="28"/>
          <w:lang w:val="uk-UA"/>
        </w:rPr>
        <w:t>Галустяна</w:t>
      </w:r>
      <w:proofErr w:type="spellEnd"/>
      <w:r w:rsidR="00CA557A" w:rsidRPr="00CA557A">
        <w:rPr>
          <w:sz w:val="28"/>
          <w:szCs w:val="28"/>
          <w:lang w:val="uk-UA"/>
        </w:rPr>
        <w:t xml:space="preserve"> В.Е.</w:t>
      </w:r>
      <w:r w:rsidR="00DD641D">
        <w:rPr>
          <w:sz w:val="28"/>
          <w:szCs w:val="28"/>
          <w:lang w:val="uk-UA"/>
        </w:rPr>
        <w:t xml:space="preserve"> </w:t>
      </w:r>
      <w:r w:rsidR="00DD641D" w:rsidRPr="00DD641D">
        <w:rPr>
          <w:sz w:val="28"/>
          <w:szCs w:val="28"/>
          <w:lang w:val="uk-UA"/>
        </w:rPr>
        <w:t xml:space="preserve">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D641D" w:rsidRPr="00DD641D">
        <w:rPr>
          <w:sz w:val="28"/>
          <w:szCs w:val="28"/>
          <w:lang w:val="uk-UA"/>
        </w:rPr>
        <w:t>Стороженко</w:t>
      </w:r>
      <w:proofErr w:type="spellEnd"/>
      <w:r w:rsidR="00DD641D" w:rsidRPr="00DD641D">
        <w:rPr>
          <w:sz w:val="28"/>
          <w:szCs w:val="28"/>
          <w:lang w:val="uk-UA"/>
        </w:rPr>
        <w:t xml:space="preserve"> Г.Я.).</w:t>
      </w:r>
      <w:bookmarkStart w:id="0" w:name="_GoBack"/>
      <w:bookmarkEnd w:id="0"/>
    </w:p>
    <w:p w14:paraId="77781C0A" w14:textId="77777777" w:rsidR="006B6534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684AAF0C" w14:textId="77777777" w:rsidR="006C5C02" w:rsidRPr="00D06646" w:rsidRDefault="006C5C02" w:rsidP="006B6534">
      <w:pPr>
        <w:tabs>
          <w:tab w:val="left" w:pos="7020"/>
        </w:tabs>
        <w:rPr>
          <w:szCs w:val="28"/>
          <w:lang w:val="uk-UA"/>
        </w:rPr>
      </w:pPr>
    </w:p>
    <w:p w14:paraId="55D898CD" w14:textId="640A268D" w:rsidR="006B6534" w:rsidRPr="00BD7156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="006B6534" w:rsidRPr="00BD7156">
        <w:rPr>
          <w:b/>
          <w:sz w:val="28"/>
          <w:szCs w:val="28"/>
          <w:lang w:val="uk-UA"/>
        </w:rPr>
        <w:tab/>
      </w:r>
      <w:r w:rsidRPr="00BD7156">
        <w:rPr>
          <w:b/>
          <w:sz w:val="28"/>
          <w:szCs w:val="28"/>
          <w:lang w:val="uk-UA"/>
        </w:rPr>
        <w:t>Надія ВАЙЛО</w:t>
      </w:r>
      <w:r w:rsidR="00BE17FD" w:rsidRPr="00BD7156">
        <w:rPr>
          <w:sz w:val="28"/>
          <w:szCs w:val="28"/>
          <w:lang w:val="uk-UA"/>
        </w:rPr>
        <w:t xml:space="preserve"> </w:t>
      </w:r>
    </w:p>
    <w:p w14:paraId="75C810BD" w14:textId="22DD93C2" w:rsidR="00D46823" w:rsidRPr="00BD7156" w:rsidRDefault="00D46823" w:rsidP="003502C0">
      <w:pPr>
        <w:rPr>
          <w:b/>
          <w:bCs/>
          <w:sz w:val="28"/>
          <w:szCs w:val="28"/>
          <w:lang w:val="uk-UA"/>
        </w:rPr>
      </w:pPr>
    </w:p>
    <w:sectPr w:rsidR="00D46823" w:rsidRPr="00BD7156" w:rsidSect="00740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3484E"/>
    <w:rsid w:val="00053224"/>
    <w:rsid w:val="00091682"/>
    <w:rsid w:val="000941AF"/>
    <w:rsid w:val="000C6311"/>
    <w:rsid w:val="000D77CD"/>
    <w:rsid w:val="001112B5"/>
    <w:rsid w:val="001164CD"/>
    <w:rsid w:val="001268AD"/>
    <w:rsid w:val="001450ED"/>
    <w:rsid w:val="00153D93"/>
    <w:rsid w:val="00192B09"/>
    <w:rsid w:val="001F5F55"/>
    <w:rsid w:val="00205523"/>
    <w:rsid w:val="00206006"/>
    <w:rsid w:val="002C6F1A"/>
    <w:rsid w:val="00341540"/>
    <w:rsid w:val="003502C0"/>
    <w:rsid w:val="003B272F"/>
    <w:rsid w:val="003B64A3"/>
    <w:rsid w:val="003B69F0"/>
    <w:rsid w:val="003C121F"/>
    <w:rsid w:val="004013DB"/>
    <w:rsid w:val="00413ABE"/>
    <w:rsid w:val="004142A1"/>
    <w:rsid w:val="00415E12"/>
    <w:rsid w:val="00417F8B"/>
    <w:rsid w:val="00436AD8"/>
    <w:rsid w:val="00441D5E"/>
    <w:rsid w:val="0046242C"/>
    <w:rsid w:val="004634F9"/>
    <w:rsid w:val="0047432B"/>
    <w:rsid w:val="00475EC7"/>
    <w:rsid w:val="004831D1"/>
    <w:rsid w:val="004A6B17"/>
    <w:rsid w:val="004C0D44"/>
    <w:rsid w:val="004F65AD"/>
    <w:rsid w:val="00517876"/>
    <w:rsid w:val="0052795B"/>
    <w:rsid w:val="00542A03"/>
    <w:rsid w:val="00565597"/>
    <w:rsid w:val="00587368"/>
    <w:rsid w:val="005A2354"/>
    <w:rsid w:val="005A392E"/>
    <w:rsid w:val="005D3116"/>
    <w:rsid w:val="006175EB"/>
    <w:rsid w:val="0062520C"/>
    <w:rsid w:val="006506EB"/>
    <w:rsid w:val="006634D0"/>
    <w:rsid w:val="0067631D"/>
    <w:rsid w:val="006A1A80"/>
    <w:rsid w:val="006A43B4"/>
    <w:rsid w:val="006B6534"/>
    <w:rsid w:val="006C5C02"/>
    <w:rsid w:val="007052BF"/>
    <w:rsid w:val="007075FB"/>
    <w:rsid w:val="007400F4"/>
    <w:rsid w:val="007810B1"/>
    <w:rsid w:val="0079399A"/>
    <w:rsid w:val="007A787E"/>
    <w:rsid w:val="007C7A01"/>
    <w:rsid w:val="007D0B4F"/>
    <w:rsid w:val="007E46AF"/>
    <w:rsid w:val="00843FBA"/>
    <w:rsid w:val="00865647"/>
    <w:rsid w:val="008739DD"/>
    <w:rsid w:val="008C65D9"/>
    <w:rsid w:val="008E1DA7"/>
    <w:rsid w:val="008E43B0"/>
    <w:rsid w:val="00977680"/>
    <w:rsid w:val="00983ACF"/>
    <w:rsid w:val="009A1F35"/>
    <w:rsid w:val="009B3A66"/>
    <w:rsid w:val="00A35BC5"/>
    <w:rsid w:val="00A71E94"/>
    <w:rsid w:val="00A82AF9"/>
    <w:rsid w:val="00AD0C3B"/>
    <w:rsid w:val="00AE663F"/>
    <w:rsid w:val="00B20A57"/>
    <w:rsid w:val="00B45DDE"/>
    <w:rsid w:val="00B67B51"/>
    <w:rsid w:val="00B834E2"/>
    <w:rsid w:val="00B878D2"/>
    <w:rsid w:val="00BB0797"/>
    <w:rsid w:val="00BC5DB1"/>
    <w:rsid w:val="00BD7156"/>
    <w:rsid w:val="00BE17FD"/>
    <w:rsid w:val="00C046D2"/>
    <w:rsid w:val="00C1388A"/>
    <w:rsid w:val="00C31C7E"/>
    <w:rsid w:val="00C338EA"/>
    <w:rsid w:val="00C85CE9"/>
    <w:rsid w:val="00CA557A"/>
    <w:rsid w:val="00CC601F"/>
    <w:rsid w:val="00CF5F29"/>
    <w:rsid w:val="00D013AA"/>
    <w:rsid w:val="00D0533E"/>
    <w:rsid w:val="00D06646"/>
    <w:rsid w:val="00D173CF"/>
    <w:rsid w:val="00D32FBE"/>
    <w:rsid w:val="00D37A26"/>
    <w:rsid w:val="00D46823"/>
    <w:rsid w:val="00D703E7"/>
    <w:rsid w:val="00D72474"/>
    <w:rsid w:val="00D73A3D"/>
    <w:rsid w:val="00DA35D0"/>
    <w:rsid w:val="00DA567A"/>
    <w:rsid w:val="00DA7AA0"/>
    <w:rsid w:val="00DC0602"/>
    <w:rsid w:val="00DD641D"/>
    <w:rsid w:val="00E53412"/>
    <w:rsid w:val="00E825D6"/>
    <w:rsid w:val="00ED18FA"/>
    <w:rsid w:val="00F30F6C"/>
    <w:rsid w:val="00F50880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75A744FA-715E-4C9E-A8D5-375592DA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  <w:style w:type="character" w:styleId="a8">
    <w:name w:val="annotation reference"/>
    <w:basedOn w:val="a0"/>
    <w:rsid w:val="00587368"/>
    <w:rPr>
      <w:sz w:val="16"/>
      <w:szCs w:val="16"/>
    </w:rPr>
  </w:style>
  <w:style w:type="paragraph" w:styleId="a9">
    <w:name w:val="annotation text"/>
    <w:basedOn w:val="a"/>
    <w:link w:val="aa"/>
    <w:rsid w:val="0058736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587368"/>
    <w:rPr>
      <w:lang w:val="ru-RU" w:eastAsia="ru-RU"/>
    </w:rPr>
  </w:style>
  <w:style w:type="paragraph" w:styleId="ab">
    <w:name w:val="annotation subject"/>
    <w:basedOn w:val="a9"/>
    <w:next w:val="a9"/>
    <w:link w:val="ac"/>
    <w:rsid w:val="00587368"/>
    <w:rPr>
      <w:b/>
      <w:bCs/>
    </w:rPr>
  </w:style>
  <w:style w:type="character" w:customStyle="1" w:styleId="ac">
    <w:name w:val="Тема примечания Знак"/>
    <w:basedOn w:val="aa"/>
    <w:link w:val="ab"/>
    <w:rsid w:val="00587368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1042</Words>
  <Characters>594</Characters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2025-12-11T11:18:00Z</cp:lastPrinted>
  <dcterms:created xsi:type="dcterms:W3CDTF">2025-12-08T08:33:00Z</dcterms:created>
  <dcterms:modified xsi:type="dcterms:W3CDTF">2025-12-11T14:10:00Z</dcterms:modified>
</cp:coreProperties>
</file>