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B50BE" w14:textId="1651DAB4" w:rsidR="006506EB" w:rsidRPr="0066586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66586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665864" w:rsidRDefault="006506EB" w:rsidP="006506EB">
      <w:pPr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ВО</w:t>
      </w:r>
      <w:r w:rsidR="00AE663F" w:rsidRPr="009E2435">
        <w:rPr>
          <w:b/>
          <w:sz w:val="28"/>
          <w:szCs w:val="28"/>
          <w:lang w:val="uk-UA"/>
        </w:rPr>
        <w:t>СЬОМЕ</w:t>
      </w:r>
      <w:r w:rsidR="006506EB" w:rsidRPr="009E2435">
        <w:rPr>
          <w:b/>
          <w:sz w:val="28"/>
          <w:szCs w:val="28"/>
          <w:lang w:val="uk-UA"/>
        </w:rPr>
        <w:t xml:space="preserve"> СКЛИКАННЯ</w:t>
      </w:r>
    </w:p>
    <w:p w14:paraId="1A3EE497" w14:textId="109B03FF" w:rsidR="006506EB" w:rsidRPr="005200AF" w:rsidRDefault="00990E73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СОРОКОВА</w:t>
      </w:r>
      <w:r w:rsidR="00665864" w:rsidRPr="009E2435">
        <w:rPr>
          <w:b/>
          <w:sz w:val="28"/>
          <w:szCs w:val="28"/>
          <w:lang w:val="uk-UA"/>
        </w:rPr>
        <w:t xml:space="preserve"> </w:t>
      </w:r>
      <w:r w:rsidR="005200AF">
        <w:rPr>
          <w:b/>
          <w:sz w:val="28"/>
          <w:szCs w:val="28"/>
          <w:lang w:val="uk-UA"/>
        </w:rPr>
        <w:t>П</w:t>
      </w:r>
      <w:r w:rsidR="005200AF" w:rsidRPr="008B38E5">
        <w:rPr>
          <w:b/>
          <w:sz w:val="28"/>
          <w:szCs w:val="28"/>
        </w:rPr>
        <w:t>’</w:t>
      </w:r>
      <w:r w:rsidR="005200AF">
        <w:rPr>
          <w:b/>
          <w:sz w:val="28"/>
          <w:szCs w:val="28"/>
          <w:lang w:val="uk-UA"/>
        </w:rPr>
        <w:t>ЯТА</w:t>
      </w:r>
    </w:p>
    <w:p w14:paraId="79D42BC6" w14:textId="72EB5EA0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ПЕРШ</w:t>
      </w:r>
      <w:r w:rsidR="00002CBC" w:rsidRPr="009E2435">
        <w:rPr>
          <w:b/>
          <w:sz w:val="28"/>
          <w:szCs w:val="28"/>
          <w:lang w:val="uk-UA"/>
        </w:rPr>
        <w:t xml:space="preserve">Е </w:t>
      </w:r>
      <w:r w:rsidR="006506EB" w:rsidRPr="009E2435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9E2435">
        <w:rPr>
          <w:b/>
          <w:sz w:val="32"/>
          <w:szCs w:val="32"/>
          <w:lang w:val="uk-UA"/>
        </w:rPr>
        <w:t>Р І Ш Е Н</w:t>
      </w:r>
      <w:r w:rsidRPr="009E2435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9E2435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b/>
          <w:sz w:val="32"/>
          <w:szCs w:val="32"/>
          <w:lang w:val="uk-UA"/>
        </w:rPr>
        <w:t>Я</w:t>
      </w:r>
    </w:p>
    <w:p w14:paraId="11ED73EE" w14:textId="77777777" w:rsidR="00762B20" w:rsidRPr="00990E73" w:rsidRDefault="00762B20" w:rsidP="006506EB">
      <w:pPr>
        <w:pStyle w:val="a5"/>
        <w:jc w:val="center"/>
        <w:rPr>
          <w:b/>
          <w:sz w:val="28"/>
          <w:szCs w:val="32"/>
          <w:lang w:val="uk-UA"/>
        </w:rPr>
      </w:pPr>
    </w:p>
    <w:p w14:paraId="60379AAE" w14:textId="53EBF5FA" w:rsidR="00917FA8" w:rsidRPr="0045404F" w:rsidRDefault="00E8573B" w:rsidP="00917FA8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28.02.2025</w:t>
      </w:r>
      <w:r w:rsidR="00917FA8">
        <w:rPr>
          <w:sz w:val="28"/>
          <w:szCs w:val="28"/>
          <w:lang w:val="uk-UA"/>
        </w:rPr>
        <w:t xml:space="preserve"> </w:t>
      </w:r>
      <w:r w:rsidR="00917FA8" w:rsidRPr="0045404F">
        <w:rPr>
          <w:sz w:val="28"/>
          <w:szCs w:val="28"/>
          <w:lang w:val="uk-UA"/>
        </w:rPr>
        <w:t xml:space="preserve">                                 </w:t>
      </w:r>
      <w:r w:rsidR="00917FA8">
        <w:rPr>
          <w:sz w:val="28"/>
          <w:szCs w:val="28"/>
          <w:lang w:val="uk-UA"/>
        </w:rPr>
        <w:t xml:space="preserve">     </w:t>
      </w:r>
      <w:r w:rsidR="00917FA8" w:rsidRPr="0045404F">
        <w:rPr>
          <w:sz w:val="28"/>
          <w:szCs w:val="28"/>
          <w:lang w:val="uk-UA"/>
        </w:rPr>
        <w:t xml:space="preserve"> м. Глухів                 </w:t>
      </w:r>
      <w:r w:rsidR="00917FA8">
        <w:rPr>
          <w:sz w:val="28"/>
          <w:szCs w:val="28"/>
          <w:lang w:val="uk-UA"/>
        </w:rPr>
        <w:t xml:space="preserve">       </w:t>
      </w:r>
      <w:r w:rsidR="00917FA8" w:rsidRPr="0045404F">
        <w:rPr>
          <w:sz w:val="28"/>
          <w:szCs w:val="28"/>
          <w:lang w:val="uk-UA"/>
        </w:rPr>
        <w:t xml:space="preserve">            № </w:t>
      </w:r>
      <w:r>
        <w:rPr>
          <w:sz w:val="28"/>
          <w:szCs w:val="28"/>
          <w:lang w:val="uk-UA"/>
        </w:rPr>
        <w:t>971</w:t>
      </w:r>
      <w:r w:rsidR="00917FA8" w:rsidRPr="0045404F">
        <w:rPr>
          <w:sz w:val="28"/>
          <w:szCs w:val="28"/>
          <w:lang w:val="uk-UA"/>
        </w:rPr>
        <w:t xml:space="preserve">   </w:t>
      </w:r>
    </w:p>
    <w:p w14:paraId="4899D696" w14:textId="77777777" w:rsidR="006B6534" w:rsidRPr="00665864" w:rsidRDefault="006B6534" w:rsidP="006B6534">
      <w:pPr>
        <w:jc w:val="center"/>
        <w:rPr>
          <w:lang w:val="uk-UA"/>
        </w:rPr>
      </w:pPr>
    </w:p>
    <w:p w14:paraId="50CA2211" w14:textId="77777777" w:rsidR="006B6534" w:rsidRPr="00665864" w:rsidRDefault="006B6534" w:rsidP="006B6534">
      <w:pPr>
        <w:jc w:val="center"/>
        <w:rPr>
          <w:lang w:val="uk-UA"/>
        </w:rPr>
      </w:pPr>
    </w:p>
    <w:p w14:paraId="7589BD64" w14:textId="7A03CD90" w:rsidR="006B6534" w:rsidRPr="00665864" w:rsidRDefault="006B6534" w:rsidP="00665864">
      <w:pPr>
        <w:ind w:right="5102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Про </w:t>
      </w:r>
      <w:r w:rsidR="00BE17FD" w:rsidRPr="00665864">
        <w:rPr>
          <w:b/>
          <w:sz w:val="28"/>
          <w:szCs w:val="28"/>
          <w:lang w:val="uk-UA"/>
        </w:rPr>
        <w:t xml:space="preserve">цільову </w:t>
      </w:r>
      <w:r w:rsidR="00843FBA" w:rsidRPr="00665864">
        <w:rPr>
          <w:b/>
          <w:sz w:val="28"/>
          <w:szCs w:val="28"/>
          <w:lang w:val="uk-UA"/>
        </w:rPr>
        <w:t xml:space="preserve">Програму </w:t>
      </w:r>
      <w:bookmarkStart w:id="0" w:name="_Hlk65238506"/>
      <w:r w:rsidR="00ED18FA" w:rsidRPr="00665864">
        <w:rPr>
          <w:b/>
          <w:sz w:val="28"/>
          <w:szCs w:val="28"/>
          <w:lang w:val="uk-UA"/>
        </w:rPr>
        <w:t xml:space="preserve">поповнення статутного капіталу </w:t>
      </w:r>
      <w:bookmarkStart w:id="1" w:name="_Hlk65565610"/>
      <w:r w:rsidR="00665864" w:rsidRPr="00665864">
        <w:rPr>
          <w:b/>
          <w:sz w:val="28"/>
          <w:szCs w:val="28"/>
          <w:lang w:val="uk-UA"/>
        </w:rPr>
        <w:t xml:space="preserve">Комунального підприємства </w:t>
      </w:r>
      <w:r w:rsidR="00ED18FA" w:rsidRPr="00665864">
        <w:rPr>
          <w:b/>
          <w:sz w:val="28"/>
          <w:szCs w:val="28"/>
          <w:lang w:val="uk-UA"/>
        </w:rPr>
        <w:t>«</w:t>
      </w:r>
      <w:r w:rsidR="00563771" w:rsidRPr="008717AC">
        <w:rPr>
          <w:b/>
          <w:sz w:val="28"/>
          <w:szCs w:val="28"/>
          <w:lang w:val="uk-UA"/>
        </w:rPr>
        <w:t>Глухівський водоканал</w:t>
      </w:r>
      <w:r w:rsidR="00ED18FA" w:rsidRPr="00665864">
        <w:rPr>
          <w:b/>
          <w:sz w:val="28"/>
          <w:szCs w:val="28"/>
          <w:lang w:val="uk-UA"/>
        </w:rPr>
        <w:t xml:space="preserve">» </w:t>
      </w:r>
      <w:r w:rsidR="001F5F55" w:rsidRPr="00665864">
        <w:rPr>
          <w:b/>
          <w:sz w:val="28"/>
          <w:szCs w:val="28"/>
          <w:lang w:val="uk-UA"/>
        </w:rPr>
        <w:t xml:space="preserve">Глухівської міської ради </w:t>
      </w:r>
      <w:bookmarkEnd w:id="1"/>
      <w:r w:rsidR="00ED18FA" w:rsidRPr="00665864">
        <w:rPr>
          <w:b/>
          <w:sz w:val="28"/>
          <w:szCs w:val="28"/>
          <w:lang w:val="uk-UA"/>
        </w:rPr>
        <w:t>на 202</w:t>
      </w:r>
      <w:r w:rsidR="005200AF">
        <w:rPr>
          <w:b/>
          <w:sz w:val="28"/>
          <w:szCs w:val="28"/>
          <w:lang w:val="uk-UA"/>
        </w:rPr>
        <w:t>5</w:t>
      </w:r>
      <w:r w:rsidR="00ED18FA" w:rsidRPr="00665864">
        <w:rPr>
          <w:b/>
          <w:sz w:val="28"/>
          <w:szCs w:val="28"/>
          <w:lang w:val="uk-UA"/>
        </w:rPr>
        <w:t xml:space="preserve"> рік</w:t>
      </w:r>
      <w:bookmarkEnd w:id="0"/>
    </w:p>
    <w:p w14:paraId="40338FA7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244E87AC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Розглянувши </w:t>
      </w:r>
      <w:r w:rsidR="00F30F6C" w:rsidRPr="00665864">
        <w:rPr>
          <w:sz w:val="28"/>
          <w:szCs w:val="28"/>
          <w:lang w:val="uk-UA"/>
        </w:rPr>
        <w:t>про</w:t>
      </w:r>
      <w:r w:rsidR="00843FBA" w:rsidRPr="00665864">
        <w:rPr>
          <w:sz w:val="28"/>
          <w:szCs w:val="28"/>
          <w:lang w:val="uk-UA"/>
        </w:rPr>
        <w:t>е</w:t>
      </w:r>
      <w:r w:rsidR="00F30F6C" w:rsidRPr="00665864">
        <w:rPr>
          <w:sz w:val="28"/>
          <w:szCs w:val="28"/>
          <w:lang w:val="uk-UA"/>
        </w:rPr>
        <w:t xml:space="preserve">кт </w:t>
      </w:r>
      <w:r w:rsidR="00BE17FD" w:rsidRPr="00665864">
        <w:rPr>
          <w:sz w:val="28"/>
          <w:szCs w:val="28"/>
          <w:lang w:val="uk-UA"/>
        </w:rPr>
        <w:t xml:space="preserve">цільової Програми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5200AF">
        <w:rPr>
          <w:sz w:val="28"/>
          <w:szCs w:val="28"/>
          <w:lang w:val="uk-UA"/>
        </w:rPr>
        <w:t>5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F30F6C" w:rsidRPr="00665864">
        <w:rPr>
          <w:sz w:val="28"/>
          <w:szCs w:val="28"/>
          <w:lang w:val="uk-UA"/>
        </w:rPr>
        <w:t>,</w:t>
      </w:r>
      <w:r w:rsidR="008B38E5">
        <w:rPr>
          <w:sz w:val="28"/>
          <w:szCs w:val="28"/>
          <w:lang w:val="uk-UA"/>
        </w:rPr>
        <w:t xml:space="preserve"> схвалений рішенням виконавчого комітету міської ради від 20.02.2025 №38,</w:t>
      </w:r>
      <w:r w:rsidR="00F30F6C" w:rsidRPr="00665864">
        <w:rPr>
          <w:sz w:val="28"/>
          <w:szCs w:val="28"/>
          <w:lang w:val="uk-UA"/>
        </w:rPr>
        <w:t xml:space="preserve"> з метою </w:t>
      </w:r>
      <w:r w:rsidR="00BE17FD" w:rsidRPr="00665864">
        <w:rPr>
          <w:sz w:val="28"/>
          <w:szCs w:val="28"/>
          <w:lang w:val="uk-UA"/>
        </w:rPr>
        <w:t xml:space="preserve">забезпечення стабільної діяльності </w:t>
      </w:r>
      <w:r w:rsidR="001F5F55" w:rsidRPr="00665864">
        <w:rPr>
          <w:sz w:val="28"/>
          <w:szCs w:val="28"/>
          <w:lang w:val="uk-UA"/>
        </w:rPr>
        <w:t xml:space="preserve">Комунального </w:t>
      </w:r>
      <w:r w:rsidR="007C7A01" w:rsidRPr="00665864">
        <w:rPr>
          <w:sz w:val="28"/>
          <w:szCs w:val="28"/>
          <w:lang w:val="uk-UA"/>
        </w:rPr>
        <w:t>підприємства</w:t>
      </w:r>
      <w:r w:rsidR="00843FBA" w:rsidRPr="00665864">
        <w:rPr>
          <w:sz w:val="28"/>
          <w:szCs w:val="28"/>
          <w:lang w:val="uk-UA"/>
        </w:rPr>
        <w:t xml:space="preserve"> 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843FBA" w:rsidRPr="00665864">
        <w:rPr>
          <w:sz w:val="28"/>
          <w:szCs w:val="28"/>
          <w:lang w:val="uk-UA"/>
        </w:rPr>
        <w:t>» Глухівської міської ради</w:t>
      </w:r>
      <w:r w:rsidR="001F5F55" w:rsidRPr="00665864">
        <w:rPr>
          <w:sz w:val="28"/>
          <w:szCs w:val="28"/>
          <w:lang w:val="uk-UA"/>
        </w:rPr>
        <w:t>,</w:t>
      </w:r>
      <w:r w:rsidR="00843FBA" w:rsidRPr="00665864">
        <w:rPr>
          <w:sz w:val="28"/>
          <w:szCs w:val="28"/>
          <w:lang w:val="uk-UA"/>
        </w:rPr>
        <w:t xml:space="preserve"> </w:t>
      </w:r>
      <w:r w:rsidR="009E2435">
        <w:rPr>
          <w:sz w:val="28"/>
          <w:szCs w:val="28"/>
          <w:lang w:val="uk-UA"/>
        </w:rPr>
        <w:t>щодо</w:t>
      </w:r>
      <w:r w:rsidR="001541C8" w:rsidRPr="00610611">
        <w:rPr>
          <w:sz w:val="28"/>
          <w:szCs w:val="28"/>
          <w:highlight w:val="white"/>
          <w:lang w:val="uk-UA"/>
        </w:rPr>
        <w:t xml:space="preserve"> забезпечення </w:t>
      </w:r>
      <w:r w:rsidR="001541C8" w:rsidRPr="00610611">
        <w:rPr>
          <w:sz w:val="28"/>
          <w:szCs w:val="28"/>
          <w:lang w:val="uk-UA"/>
        </w:rPr>
        <w:t xml:space="preserve">безперебійного постачання питної води жителям </w:t>
      </w:r>
      <w:r w:rsidR="001541C8">
        <w:rPr>
          <w:sz w:val="28"/>
          <w:szCs w:val="28"/>
          <w:lang w:val="uk-UA"/>
        </w:rPr>
        <w:t>громади</w:t>
      </w:r>
      <w:r w:rsidR="001541C8" w:rsidRPr="00610611">
        <w:rPr>
          <w:sz w:val="28"/>
          <w:szCs w:val="28"/>
          <w:lang w:val="uk-UA"/>
        </w:rPr>
        <w:t xml:space="preserve"> у період </w:t>
      </w:r>
      <w:r w:rsidR="001541C8">
        <w:rPr>
          <w:sz w:val="28"/>
          <w:szCs w:val="28"/>
          <w:lang w:val="uk-UA"/>
        </w:rPr>
        <w:t>воєнного стану</w:t>
      </w:r>
      <w:r w:rsidR="001541C8" w:rsidRPr="00610611">
        <w:rPr>
          <w:sz w:val="28"/>
          <w:szCs w:val="28"/>
          <w:highlight w:val="white"/>
          <w:lang w:val="uk-UA"/>
        </w:rPr>
        <w:t xml:space="preserve">, </w:t>
      </w:r>
      <w:r w:rsidR="001541C8" w:rsidRPr="00610611">
        <w:rPr>
          <w:sz w:val="28"/>
          <w:szCs w:val="28"/>
          <w:lang w:val="uk-UA"/>
        </w:rPr>
        <w:t xml:space="preserve">керуючись пунктом </w:t>
      </w:r>
      <w:r w:rsidR="006B18D5">
        <w:rPr>
          <w:sz w:val="28"/>
          <w:szCs w:val="28"/>
          <w:lang w:val="uk-UA"/>
        </w:rPr>
        <w:t>22</w:t>
      </w:r>
      <w:r w:rsidR="001541C8" w:rsidRPr="00610611">
        <w:rPr>
          <w:sz w:val="28"/>
          <w:szCs w:val="28"/>
          <w:lang w:val="uk-UA"/>
        </w:rPr>
        <w:t xml:space="preserve"> </w:t>
      </w:r>
      <w:r w:rsidR="006B18D5">
        <w:rPr>
          <w:sz w:val="28"/>
          <w:szCs w:val="28"/>
          <w:lang w:val="uk-UA"/>
        </w:rPr>
        <w:t xml:space="preserve">частини першої </w:t>
      </w:r>
      <w:r w:rsidR="001541C8" w:rsidRPr="00610611">
        <w:rPr>
          <w:sz w:val="28"/>
          <w:szCs w:val="28"/>
          <w:lang w:val="uk-UA"/>
        </w:rPr>
        <w:t>статті 2</w:t>
      </w:r>
      <w:r w:rsidR="006B18D5">
        <w:rPr>
          <w:sz w:val="28"/>
          <w:szCs w:val="28"/>
          <w:lang w:val="uk-UA"/>
        </w:rPr>
        <w:t>6</w:t>
      </w:r>
      <w:r w:rsidR="001541C8" w:rsidRPr="00610611">
        <w:rPr>
          <w:sz w:val="28"/>
          <w:szCs w:val="28"/>
          <w:lang w:val="uk-UA"/>
        </w:rPr>
        <w:t xml:space="preserve"> та частиною </w:t>
      </w:r>
      <w:r w:rsidR="006B18D5">
        <w:rPr>
          <w:sz w:val="28"/>
          <w:szCs w:val="28"/>
          <w:lang w:val="uk-UA"/>
        </w:rPr>
        <w:t xml:space="preserve">першою </w:t>
      </w:r>
      <w:r w:rsidR="001541C8" w:rsidRPr="00610611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 w:rsidR="0001314A" w:rsidRPr="00665864">
        <w:rPr>
          <w:sz w:val="28"/>
          <w:szCs w:val="28"/>
          <w:lang w:val="uk-UA"/>
        </w:rPr>
        <w:t>,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/>
          <w:sz w:val="28"/>
          <w:szCs w:val="28"/>
          <w:lang w:val="uk-UA"/>
        </w:rPr>
        <w:t>міськ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рад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</w:t>
      </w:r>
      <w:r w:rsidR="000941AF" w:rsidRPr="00665864">
        <w:rPr>
          <w:b/>
          <w:sz w:val="28"/>
          <w:szCs w:val="28"/>
          <w:lang w:val="uk-UA"/>
        </w:rPr>
        <w:t>ВИРІШИЛА</w:t>
      </w:r>
      <w:r w:rsidRPr="00665864">
        <w:rPr>
          <w:sz w:val="28"/>
          <w:szCs w:val="28"/>
          <w:lang w:val="uk-UA"/>
        </w:rPr>
        <w:t>:</w:t>
      </w:r>
    </w:p>
    <w:p w14:paraId="7AEED32F" w14:textId="687D587A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1.</w:t>
      </w:r>
      <w:r w:rsidR="00843FBA" w:rsidRPr="00665864">
        <w:rPr>
          <w:sz w:val="28"/>
          <w:szCs w:val="28"/>
          <w:lang w:val="uk-UA"/>
        </w:rPr>
        <w:t> </w:t>
      </w:r>
      <w:r w:rsidR="000941AF" w:rsidRPr="00665864">
        <w:rPr>
          <w:sz w:val="28"/>
          <w:szCs w:val="28"/>
          <w:lang w:val="uk-UA"/>
        </w:rPr>
        <w:t>Затвердити</w:t>
      </w:r>
      <w:r w:rsidRPr="00665864">
        <w:rPr>
          <w:sz w:val="28"/>
          <w:szCs w:val="28"/>
          <w:lang w:val="uk-UA"/>
        </w:rPr>
        <w:t xml:space="preserve"> </w:t>
      </w:r>
      <w:r w:rsidR="00843FBA" w:rsidRPr="00665864">
        <w:rPr>
          <w:sz w:val="28"/>
          <w:szCs w:val="28"/>
          <w:lang w:val="uk-UA"/>
        </w:rPr>
        <w:t xml:space="preserve">цільову Програму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5200AF">
        <w:rPr>
          <w:sz w:val="28"/>
          <w:szCs w:val="28"/>
          <w:lang w:val="uk-UA"/>
        </w:rPr>
        <w:t>5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7C7A01" w:rsidRPr="00665864">
        <w:rPr>
          <w:sz w:val="28"/>
          <w:szCs w:val="28"/>
          <w:lang w:val="uk-UA"/>
        </w:rPr>
        <w:t xml:space="preserve">, що </w:t>
      </w:r>
      <w:r w:rsidR="000941AF" w:rsidRPr="00665864">
        <w:rPr>
          <w:sz w:val="28"/>
          <w:szCs w:val="28"/>
          <w:lang w:val="uk-UA"/>
        </w:rPr>
        <w:t>додається</w:t>
      </w:r>
      <w:r w:rsidR="007C7A01" w:rsidRPr="00665864">
        <w:rPr>
          <w:sz w:val="28"/>
          <w:szCs w:val="28"/>
          <w:lang w:val="uk-UA"/>
        </w:rPr>
        <w:t xml:space="preserve"> (надалі</w:t>
      </w:r>
      <w:r w:rsidR="001F5F55" w:rsidRPr="00665864">
        <w:rPr>
          <w:sz w:val="28"/>
          <w:szCs w:val="28"/>
          <w:lang w:val="uk-UA"/>
        </w:rPr>
        <w:t xml:space="preserve"> – </w:t>
      </w:r>
      <w:r w:rsidR="007C7A01" w:rsidRPr="00665864">
        <w:rPr>
          <w:sz w:val="28"/>
          <w:szCs w:val="28"/>
          <w:lang w:val="uk-UA"/>
        </w:rPr>
        <w:t>Програма)</w:t>
      </w:r>
      <w:r w:rsidRPr="00665864">
        <w:rPr>
          <w:sz w:val="28"/>
          <w:szCs w:val="28"/>
          <w:lang w:val="uk-UA"/>
        </w:rPr>
        <w:t>.</w:t>
      </w:r>
    </w:p>
    <w:p w14:paraId="0B226AEA" w14:textId="5AC3BACD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2.</w:t>
      </w:r>
      <w:r w:rsidR="00843FBA" w:rsidRPr="00665864">
        <w:rPr>
          <w:sz w:val="28"/>
          <w:szCs w:val="28"/>
          <w:lang w:val="uk-UA"/>
        </w:rPr>
        <w:t> </w:t>
      </w:r>
      <w:r w:rsidRPr="00665864">
        <w:rPr>
          <w:sz w:val="28"/>
          <w:szCs w:val="28"/>
          <w:lang w:val="uk-UA"/>
        </w:rPr>
        <w:t xml:space="preserve">Фінансовому управлінню міської ради </w:t>
      </w:r>
      <w:r w:rsidR="00EE0E0D">
        <w:rPr>
          <w:sz w:val="28"/>
          <w:szCs w:val="28"/>
          <w:lang w:val="uk-UA"/>
        </w:rPr>
        <w:t xml:space="preserve">(начальник – Онищенко А.В.) </w:t>
      </w:r>
      <w:r w:rsidRPr="00665864">
        <w:rPr>
          <w:sz w:val="28"/>
          <w:szCs w:val="28"/>
          <w:lang w:val="uk-UA"/>
        </w:rPr>
        <w:t>забезпечити фінансування заходів вищевказаної Програми.</w:t>
      </w:r>
    </w:p>
    <w:p w14:paraId="426C4D3A" w14:textId="4B26308E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3.</w:t>
      </w:r>
      <w:r w:rsidR="00843FBA" w:rsidRPr="00665864">
        <w:rPr>
          <w:sz w:val="28"/>
          <w:szCs w:val="28"/>
          <w:lang w:val="uk-UA"/>
        </w:rPr>
        <w:t> </w:t>
      </w:r>
      <w:r w:rsidR="001F5F55" w:rsidRPr="00665864">
        <w:rPr>
          <w:sz w:val="28"/>
          <w:szCs w:val="28"/>
          <w:lang w:val="uk-UA"/>
        </w:rPr>
        <w:t xml:space="preserve">Комунальному підприємству </w:t>
      </w:r>
      <w:r w:rsidR="00843FBA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843FBA" w:rsidRPr="00665864">
        <w:rPr>
          <w:sz w:val="28"/>
          <w:szCs w:val="28"/>
          <w:lang w:val="uk-UA"/>
        </w:rPr>
        <w:t xml:space="preserve">» Глухівської міської ради </w:t>
      </w:r>
      <w:r w:rsidRPr="00665864">
        <w:rPr>
          <w:sz w:val="28"/>
          <w:szCs w:val="28"/>
          <w:lang w:val="uk-UA"/>
        </w:rPr>
        <w:t>(</w:t>
      </w:r>
      <w:r w:rsidR="00ED18FA" w:rsidRPr="00665864">
        <w:rPr>
          <w:sz w:val="28"/>
          <w:szCs w:val="28"/>
          <w:lang w:val="uk-UA"/>
        </w:rPr>
        <w:t>директор</w:t>
      </w:r>
      <w:r w:rsidR="00AE3A90">
        <w:rPr>
          <w:sz w:val="28"/>
          <w:szCs w:val="28"/>
          <w:lang w:val="uk-UA"/>
        </w:rPr>
        <w:t xml:space="preserve"> –</w:t>
      </w:r>
      <w:r w:rsidR="00ED18FA" w:rsidRPr="00665864">
        <w:rPr>
          <w:sz w:val="28"/>
          <w:szCs w:val="28"/>
          <w:lang w:val="uk-UA"/>
        </w:rPr>
        <w:t xml:space="preserve"> </w:t>
      </w:r>
      <w:proofErr w:type="spellStart"/>
      <w:r w:rsidR="00563771">
        <w:rPr>
          <w:sz w:val="28"/>
          <w:szCs w:val="28"/>
          <w:lang w:val="uk-UA"/>
        </w:rPr>
        <w:t>Зелюкін</w:t>
      </w:r>
      <w:proofErr w:type="spellEnd"/>
      <w:r w:rsidR="00563771">
        <w:rPr>
          <w:sz w:val="28"/>
          <w:szCs w:val="28"/>
          <w:lang w:val="uk-UA"/>
        </w:rPr>
        <w:t xml:space="preserve"> М.В</w:t>
      </w:r>
      <w:r w:rsidR="006D2CFD">
        <w:rPr>
          <w:sz w:val="28"/>
          <w:szCs w:val="28"/>
          <w:lang w:val="uk-UA"/>
        </w:rPr>
        <w:t>.</w:t>
      </w:r>
      <w:r w:rsidR="00843FBA" w:rsidRPr="00665864">
        <w:rPr>
          <w:sz w:val="28"/>
          <w:szCs w:val="28"/>
          <w:lang w:val="uk-UA"/>
        </w:rPr>
        <w:t xml:space="preserve">) </w:t>
      </w:r>
      <w:r w:rsidRPr="00665864">
        <w:rPr>
          <w:sz w:val="28"/>
          <w:szCs w:val="28"/>
          <w:lang w:val="uk-UA"/>
        </w:rPr>
        <w:t xml:space="preserve">надати інформацію про </w:t>
      </w:r>
      <w:r w:rsidR="001164CD" w:rsidRPr="00665864">
        <w:rPr>
          <w:sz w:val="28"/>
          <w:szCs w:val="28"/>
          <w:lang w:val="uk-UA"/>
        </w:rPr>
        <w:t>результати</w:t>
      </w:r>
      <w:r w:rsidRPr="00665864">
        <w:rPr>
          <w:sz w:val="28"/>
          <w:szCs w:val="28"/>
          <w:lang w:val="uk-UA"/>
        </w:rPr>
        <w:t xml:space="preserve"> виконання Програми </w:t>
      </w:r>
      <w:r w:rsidR="00843FBA" w:rsidRPr="00665864">
        <w:rPr>
          <w:sz w:val="28"/>
          <w:szCs w:val="28"/>
          <w:lang w:val="uk-UA"/>
        </w:rPr>
        <w:t xml:space="preserve">постійній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762B20">
        <w:rPr>
          <w:sz w:val="28"/>
          <w:szCs w:val="28"/>
          <w:lang w:val="uk-UA"/>
        </w:rPr>
        <w:t>Стороженко Г.Я.</w:t>
      </w:r>
      <w:r w:rsidR="00843FBA" w:rsidRPr="00665864">
        <w:rPr>
          <w:sz w:val="28"/>
          <w:szCs w:val="28"/>
          <w:lang w:val="uk-UA"/>
        </w:rPr>
        <w:t>)</w:t>
      </w:r>
      <w:r w:rsidR="001164CD" w:rsidRPr="00665864">
        <w:rPr>
          <w:sz w:val="28"/>
          <w:szCs w:val="28"/>
          <w:lang w:val="uk-UA"/>
        </w:rPr>
        <w:t xml:space="preserve"> </w:t>
      </w:r>
      <w:r w:rsidR="00762B20">
        <w:rPr>
          <w:sz w:val="28"/>
          <w:szCs w:val="28"/>
          <w:lang w:val="uk-UA"/>
        </w:rPr>
        <w:t>.</w:t>
      </w:r>
    </w:p>
    <w:p w14:paraId="37289A9A" w14:textId="72186F8D" w:rsidR="006B6534" w:rsidRPr="00665864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4.</w:t>
      </w:r>
      <w:r w:rsidR="00843FBA" w:rsidRPr="00665864">
        <w:rPr>
          <w:sz w:val="28"/>
          <w:szCs w:val="28"/>
          <w:lang w:val="uk-UA"/>
        </w:rPr>
        <w:t> </w:t>
      </w:r>
      <w:r w:rsidR="00D46823" w:rsidRPr="00665864">
        <w:rPr>
          <w:sz w:val="28"/>
          <w:szCs w:val="28"/>
          <w:lang w:val="uk-UA"/>
        </w:rPr>
        <w:t xml:space="preserve">Контроль за виконанням цього рішення та Програми покласти на заступника міського голови з питань діяльності виконавчих органів міської ради </w:t>
      </w:r>
      <w:proofErr w:type="spellStart"/>
      <w:r w:rsidR="00D46823" w:rsidRPr="00665864">
        <w:rPr>
          <w:sz w:val="28"/>
          <w:szCs w:val="28"/>
          <w:lang w:val="uk-UA"/>
        </w:rPr>
        <w:t>Галустяна</w:t>
      </w:r>
      <w:proofErr w:type="spellEnd"/>
      <w:r w:rsidR="00D46823" w:rsidRPr="00665864">
        <w:rPr>
          <w:sz w:val="28"/>
          <w:szCs w:val="28"/>
          <w:lang w:val="uk-UA"/>
        </w:rPr>
        <w:t xml:space="preserve"> В.Е. та на постійну комісію з питань земельних відносин, природн</w:t>
      </w:r>
      <w:r w:rsidR="00E36744">
        <w:rPr>
          <w:sz w:val="28"/>
          <w:szCs w:val="28"/>
          <w:lang w:val="uk-UA"/>
        </w:rPr>
        <w:t>і</w:t>
      </w:r>
      <w:r w:rsidR="00D46823" w:rsidRPr="00665864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r w:rsidR="00762B20">
        <w:rPr>
          <w:sz w:val="28"/>
          <w:szCs w:val="28"/>
          <w:lang w:val="uk-UA"/>
        </w:rPr>
        <w:t>Стороженко Г.Я.</w:t>
      </w:r>
      <w:r w:rsidR="00D46823" w:rsidRPr="00665864">
        <w:rPr>
          <w:sz w:val="28"/>
          <w:szCs w:val="28"/>
          <w:lang w:val="uk-UA"/>
        </w:rPr>
        <w:t>).</w:t>
      </w:r>
    </w:p>
    <w:p w14:paraId="2BBFC869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665864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6B6534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665864" w:rsidRDefault="006B6534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br w:type="page"/>
      </w:r>
      <w:r w:rsidR="00D32FBE" w:rsidRPr="00665864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665864" w:rsidRDefault="00AE3A90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Рішення </w:t>
      </w:r>
      <w:r w:rsidR="00D37A26" w:rsidRPr="00665864">
        <w:rPr>
          <w:sz w:val="28"/>
          <w:szCs w:val="28"/>
          <w:lang w:val="uk-UA"/>
        </w:rPr>
        <w:t>міської ради</w:t>
      </w:r>
    </w:p>
    <w:p w14:paraId="1B989D2C" w14:textId="73738CCE" w:rsidR="00D37A26" w:rsidRPr="00665864" w:rsidRDefault="00E8573B" w:rsidP="00D37A26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28.02.2025</w:t>
      </w:r>
      <w:r w:rsidR="00575AB8">
        <w:rPr>
          <w:sz w:val="28"/>
          <w:szCs w:val="28"/>
          <w:lang w:val="uk-UA"/>
        </w:rPr>
        <w:t xml:space="preserve">    </w:t>
      </w:r>
      <w:bookmarkStart w:id="2" w:name="_GoBack"/>
      <w:bookmarkEnd w:id="2"/>
      <w:r w:rsidR="00575AB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64F2">
        <w:rPr>
          <w:sz w:val="28"/>
          <w:szCs w:val="28"/>
          <w:lang w:val="uk-UA"/>
        </w:rPr>
        <w:t xml:space="preserve"> </w:t>
      </w:r>
      <w:r w:rsidR="00C85CE9" w:rsidRPr="00665864">
        <w:rPr>
          <w:sz w:val="28"/>
          <w:szCs w:val="28"/>
          <w:lang w:val="uk-UA"/>
        </w:rPr>
        <w:t xml:space="preserve"> </w:t>
      </w:r>
      <w:r w:rsidR="00D37A26" w:rsidRPr="00665864">
        <w:rPr>
          <w:sz w:val="28"/>
          <w:szCs w:val="28"/>
          <w:lang w:val="uk-UA"/>
        </w:rPr>
        <w:t>№</w:t>
      </w:r>
      <w:r w:rsidR="00C85CE9"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971</w:t>
      </w:r>
    </w:p>
    <w:p w14:paraId="48D252E3" w14:textId="77777777" w:rsidR="00D37A26" w:rsidRPr="00665864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5C94556" w14:textId="528B2309" w:rsidR="00F30F6C" w:rsidRPr="00665864" w:rsidRDefault="00D46823" w:rsidP="00BE17FD">
      <w:pPr>
        <w:jc w:val="center"/>
        <w:rPr>
          <w:b/>
          <w:bCs/>
          <w:sz w:val="48"/>
          <w:szCs w:val="48"/>
          <w:lang w:val="uk-UA"/>
        </w:rPr>
      </w:pPr>
      <w:r w:rsidRPr="00665864">
        <w:rPr>
          <w:b/>
          <w:sz w:val="32"/>
          <w:szCs w:val="32"/>
          <w:lang w:val="uk-UA"/>
        </w:rPr>
        <w:t xml:space="preserve">Цільова </w:t>
      </w:r>
      <w:r w:rsidR="00843FBA" w:rsidRPr="00665864">
        <w:rPr>
          <w:b/>
          <w:sz w:val="32"/>
          <w:szCs w:val="32"/>
          <w:lang w:val="uk-UA"/>
        </w:rPr>
        <w:t xml:space="preserve">Програма </w:t>
      </w:r>
      <w:bookmarkStart w:id="3" w:name="_Hlk64448920"/>
      <w:r w:rsidR="00BE17FD" w:rsidRPr="00665864">
        <w:rPr>
          <w:b/>
          <w:sz w:val="32"/>
          <w:szCs w:val="32"/>
          <w:lang w:val="uk-UA"/>
        </w:rPr>
        <w:t xml:space="preserve">поповнення статутного капіталу </w:t>
      </w:r>
      <w:r w:rsidR="00665864" w:rsidRPr="00665864">
        <w:rPr>
          <w:b/>
          <w:sz w:val="32"/>
          <w:szCs w:val="32"/>
          <w:lang w:val="uk-UA"/>
        </w:rPr>
        <w:t xml:space="preserve">Комунального підприємства </w:t>
      </w:r>
      <w:r w:rsidR="00843FBA" w:rsidRPr="00665864">
        <w:rPr>
          <w:b/>
          <w:sz w:val="32"/>
          <w:szCs w:val="32"/>
          <w:lang w:val="uk-UA"/>
        </w:rPr>
        <w:t>«</w:t>
      </w:r>
      <w:r w:rsidR="00563771" w:rsidRPr="00563771">
        <w:rPr>
          <w:b/>
          <w:sz w:val="32"/>
          <w:szCs w:val="32"/>
          <w:lang w:val="uk-UA"/>
        </w:rPr>
        <w:t>Глухівський водоканал</w:t>
      </w:r>
      <w:r w:rsidR="00843FBA" w:rsidRPr="00665864">
        <w:rPr>
          <w:b/>
          <w:sz w:val="32"/>
          <w:szCs w:val="32"/>
          <w:lang w:val="uk-UA"/>
        </w:rPr>
        <w:t>» Глухівської міської ради</w:t>
      </w:r>
      <w:r w:rsidR="00BE17FD" w:rsidRPr="00665864">
        <w:rPr>
          <w:b/>
          <w:sz w:val="32"/>
          <w:szCs w:val="32"/>
          <w:lang w:val="uk-UA"/>
        </w:rPr>
        <w:t xml:space="preserve"> на 20</w:t>
      </w:r>
      <w:r w:rsidR="001268AD" w:rsidRPr="00665864">
        <w:rPr>
          <w:b/>
          <w:sz w:val="32"/>
          <w:szCs w:val="32"/>
          <w:lang w:val="uk-UA"/>
        </w:rPr>
        <w:t>2</w:t>
      </w:r>
      <w:r w:rsidR="005200AF">
        <w:rPr>
          <w:b/>
          <w:sz w:val="32"/>
          <w:szCs w:val="32"/>
          <w:lang w:val="uk-UA"/>
        </w:rPr>
        <w:t>5</w:t>
      </w:r>
      <w:r w:rsidR="00BE17FD" w:rsidRPr="00665864">
        <w:rPr>
          <w:b/>
          <w:sz w:val="32"/>
          <w:szCs w:val="32"/>
          <w:lang w:val="uk-UA"/>
        </w:rPr>
        <w:t xml:space="preserve"> рік</w:t>
      </w:r>
    </w:p>
    <w:p w14:paraId="07FACD44" w14:textId="77777777" w:rsidR="00FF7D95" w:rsidRPr="00610611" w:rsidRDefault="00FF7D95" w:rsidP="00FF7D95">
      <w:pPr>
        <w:jc w:val="center"/>
        <w:rPr>
          <w:bCs/>
          <w:sz w:val="48"/>
          <w:szCs w:val="48"/>
          <w:lang w:val="uk-UA"/>
        </w:rPr>
      </w:pPr>
      <w:r w:rsidRPr="00610611">
        <w:rPr>
          <w:sz w:val="32"/>
          <w:szCs w:val="32"/>
          <w:lang w:val="uk-UA"/>
        </w:rPr>
        <w:t>(далі – Програма)</w:t>
      </w:r>
    </w:p>
    <w:p w14:paraId="1575B44F" w14:textId="77777777" w:rsidR="00BE17FD" w:rsidRPr="00665864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bookmarkEnd w:id="3"/>
    <w:p w14:paraId="5076CEF4" w14:textId="77777777" w:rsidR="00563771" w:rsidRPr="00665864" w:rsidRDefault="00563771" w:rsidP="00563771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78EE3E27" w14:textId="77777777" w:rsidR="00563771" w:rsidRPr="00665864" w:rsidRDefault="00563771" w:rsidP="00563771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496"/>
        <w:gridCol w:w="5607"/>
      </w:tblGrid>
      <w:tr w:rsidR="005200AF" w:rsidRPr="00665864" w14:paraId="625DC96B" w14:textId="77777777" w:rsidTr="00C84052">
        <w:tc>
          <w:tcPr>
            <w:tcW w:w="468" w:type="dxa"/>
            <w:shd w:val="clear" w:color="auto" w:fill="auto"/>
          </w:tcPr>
          <w:p w14:paraId="480254FA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496" w:type="dxa"/>
            <w:shd w:val="clear" w:color="auto" w:fill="auto"/>
          </w:tcPr>
          <w:p w14:paraId="1C82CE9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07" w:type="dxa"/>
            <w:shd w:val="clear" w:color="auto" w:fill="auto"/>
          </w:tcPr>
          <w:p w14:paraId="613C538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 xml:space="preserve">Виконавчий комітет </w:t>
            </w:r>
            <w:r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665864">
              <w:rPr>
                <w:bCs/>
                <w:sz w:val="28"/>
                <w:szCs w:val="28"/>
                <w:lang w:val="uk-UA"/>
              </w:rPr>
              <w:t>міської ради</w:t>
            </w:r>
          </w:p>
        </w:tc>
      </w:tr>
      <w:tr w:rsidR="005200AF" w:rsidRPr="008B38E5" w14:paraId="779F503C" w14:textId="77777777" w:rsidTr="00C84052">
        <w:tc>
          <w:tcPr>
            <w:tcW w:w="468" w:type="dxa"/>
            <w:shd w:val="clear" w:color="auto" w:fill="auto"/>
          </w:tcPr>
          <w:p w14:paraId="43050A7A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C6C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29C60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BC785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Pr="003C7035">
              <w:rPr>
                <w:sz w:val="28"/>
                <w:szCs w:val="28"/>
                <w:lang w:val="uk-UA"/>
              </w:rPr>
              <w:t>18.02.2025 № 26-ОД</w:t>
            </w:r>
            <w:r>
              <w:rPr>
                <w:sz w:val="28"/>
                <w:szCs w:val="28"/>
                <w:lang w:val="uk-UA"/>
              </w:rPr>
              <w:t xml:space="preserve"> «Про розробку </w:t>
            </w:r>
            <w:proofErr w:type="spellStart"/>
            <w:r>
              <w:rPr>
                <w:sz w:val="28"/>
                <w:szCs w:val="28"/>
                <w:lang w:val="uk-UA"/>
              </w:rPr>
              <w:t>проє</w:t>
            </w:r>
            <w:r w:rsidRPr="00BC7854">
              <w:rPr>
                <w:sz w:val="28"/>
                <w:szCs w:val="28"/>
                <w:lang w:val="uk-UA"/>
              </w:rPr>
              <w:t>кту</w:t>
            </w:r>
            <w:proofErr w:type="spellEnd"/>
            <w:r w:rsidRPr="00BC7854">
              <w:rPr>
                <w:sz w:val="28"/>
                <w:szCs w:val="28"/>
                <w:lang w:val="uk-UA"/>
              </w:rPr>
              <w:t xml:space="preserve"> цільової Програми поповнення статутного капіталу Комунального підприємства «Глухівський водоканал» Глухівської міської ради на </w:t>
            </w:r>
            <w:r>
              <w:rPr>
                <w:sz w:val="28"/>
                <w:szCs w:val="28"/>
                <w:lang w:val="uk-UA"/>
              </w:rPr>
              <w:t>2025</w:t>
            </w:r>
            <w:r w:rsidRPr="00BC7854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5200AF" w:rsidRPr="00665864" w14:paraId="58882FB2" w14:textId="77777777" w:rsidTr="00C84052">
        <w:tc>
          <w:tcPr>
            <w:tcW w:w="468" w:type="dxa"/>
            <w:shd w:val="clear" w:color="auto" w:fill="auto"/>
          </w:tcPr>
          <w:p w14:paraId="35D60F80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496" w:type="dxa"/>
            <w:shd w:val="clear" w:color="auto" w:fill="auto"/>
          </w:tcPr>
          <w:p w14:paraId="701D652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07" w:type="dxa"/>
            <w:shd w:val="clear" w:color="auto" w:fill="auto"/>
          </w:tcPr>
          <w:p w14:paraId="32BEB08F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 xml:space="preserve">Управління житлово-комунального господарства та містобудування </w:t>
            </w:r>
            <w:r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665864">
              <w:rPr>
                <w:bCs/>
                <w:sz w:val="28"/>
                <w:szCs w:val="28"/>
                <w:lang w:val="uk-UA"/>
              </w:rPr>
              <w:t>міської ради</w:t>
            </w:r>
          </w:p>
        </w:tc>
      </w:tr>
      <w:tr w:rsidR="005200AF" w:rsidRPr="00665864" w14:paraId="386424B5" w14:textId="77777777" w:rsidTr="00C84052">
        <w:tc>
          <w:tcPr>
            <w:tcW w:w="468" w:type="dxa"/>
            <w:shd w:val="clear" w:color="auto" w:fill="auto"/>
          </w:tcPr>
          <w:p w14:paraId="7B9AA005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496" w:type="dxa"/>
            <w:shd w:val="clear" w:color="auto" w:fill="auto"/>
          </w:tcPr>
          <w:p w14:paraId="75F9D04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607" w:type="dxa"/>
            <w:shd w:val="clear" w:color="auto" w:fill="auto"/>
          </w:tcPr>
          <w:p w14:paraId="0BB84CB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</w:tr>
      <w:tr w:rsidR="005200AF" w:rsidRPr="008B38E5" w14:paraId="6DDB5284" w14:textId="77777777" w:rsidTr="00C84052">
        <w:tc>
          <w:tcPr>
            <w:tcW w:w="468" w:type="dxa"/>
            <w:shd w:val="clear" w:color="auto" w:fill="auto"/>
          </w:tcPr>
          <w:p w14:paraId="74E102E0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496" w:type="dxa"/>
            <w:shd w:val="clear" w:color="auto" w:fill="auto"/>
          </w:tcPr>
          <w:p w14:paraId="77384462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607" w:type="dxa"/>
            <w:shd w:val="clear" w:color="auto" w:fill="auto"/>
          </w:tcPr>
          <w:p w14:paraId="44A44AED" w14:textId="77777777" w:rsidR="005200AF" w:rsidRPr="00665864" w:rsidRDefault="005200AF" w:rsidP="00C84052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ради, управління житлово-комунального господарства та містобудування</w:t>
            </w:r>
            <w:r>
              <w:rPr>
                <w:bCs/>
                <w:sz w:val="28"/>
                <w:szCs w:val="28"/>
                <w:lang w:val="uk-UA"/>
              </w:rPr>
              <w:t xml:space="preserve"> Глухівської</w:t>
            </w:r>
            <w:r w:rsidRPr="00665864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200AF" w:rsidRPr="00665864" w14:paraId="456A88ED" w14:textId="77777777" w:rsidTr="00C84052">
        <w:tc>
          <w:tcPr>
            <w:tcW w:w="468" w:type="dxa"/>
            <w:shd w:val="clear" w:color="auto" w:fill="auto"/>
          </w:tcPr>
          <w:p w14:paraId="11F98BCA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496" w:type="dxa"/>
            <w:shd w:val="clear" w:color="auto" w:fill="auto"/>
          </w:tcPr>
          <w:p w14:paraId="2D748559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607" w:type="dxa"/>
            <w:shd w:val="clear" w:color="auto" w:fill="auto"/>
          </w:tcPr>
          <w:p w14:paraId="6A2C6D50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5200AF" w:rsidRPr="00AA58E8" w14:paraId="76807C9C" w14:textId="77777777" w:rsidTr="00C84052">
        <w:tc>
          <w:tcPr>
            <w:tcW w:w="468" w:type="dxa"/>
            <w:shd w:val="clear" w:color="auto" w:fill="auto"/>
          </w:tcPr>
          <w:p w14:paraId="2313D766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496" w:type="dxa"/>
            <w:shd w:val="clear" w:color="auto" w:fill="auto"/>
          </w:tcPr>
          <w:p w14:paraId="4B3B1BB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607" w:type="dxa"/>
            <w:shd w:val="clear" w:color="auto" w:fill="auto"/>
          </w:tcPr>
          <w:p w14:paraId="35A386D6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</w:t>
            </w:r>
            <w:r w:rsidRPr="00665864">
              <w:rPr>
                <w:bCs/>
                <w:sz w:val="28"/>
                <w:szCs w:val="28"/>
                <w:lang w:val="uk-UA"/>
              </w:rPr>
              <w:t>ошти бюджету</w:t>
            </w:r>
            <w:r>
              <w:rPr>
                <w:bCs/>
                <w:sz w:val="28"/>
                <w:szCs w:val="28"/>
                <w:lang w:val="uk-UA"/>
              </w:rPr>
              <w:t xml:space="preserve"> Глухівської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міської територіальної громади</w:t>
            </w:r>
            <w:r>
              <w:rPr>
                <w:bCs/>
                <w:sz w:val="28"/>
                <w:szCs w:val="28"/>
                <w:lang w:val="uk-UA"/>
              </w:rPr>
              <w:t xml:space="preserve">; </w:t>
            </w:r>
          </w:p>
          <w:p w14:paraId="5D78988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D44DE">
              <w:rPr>
                <w:bCs/>
                <w:sz w:val="28"/>
                <w:szCs w:val="28"/>
                <w:lang w:val="uk-UA"/>
              </w:rPr>
              <w:t>власні кошти Комунального підприємства «Глухівський водоканал» Глухівської міської ради*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200AF" w:rsidRPr="00DD1E65" w14:paraId="2C3039EA" w14:textId="77777777" w:rsidTr="00C84052">
        <w:tc>
          <w:tcPr>
            <w:tcW w:w="468" w:type="dxa"/>
            <w:shd w:val="clear" w:color="auto" w:fill="auto"/>
          </w:tcPr>
          <w:p w14:paraId="3A395965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496" w:type="dxa"/>
            <w:shd w:val="clear" w:color="auto" w:fill="auto"/>
          </w:tcPr>
          <w:p w14:paraId="452740BF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Обсяги фінансування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</w:p>
          <w:p w14:paraId="0DEBBD0D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із них:</w:t>
            </w:r>
          </w:p>
          <w:p w14:paraId="27C05126" w14:textId="77777777" w:rsidR="005200AF" w:rsidRDefault="005200AF" w:rsidP="00C84052">
            <w:pPr>
              <w:spacing w:after="120"/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814A16">
              <w:rPr>
                <w:bCs/>
                <w:sz w:val="28"/>
                <w:szCs w:val="28"/>
                <w:lang w:val="uk-UA"/>
              </w:rPr>
              <w:t xml:space="preserve">кошти бюджету міської територіальної громади  </w:t>
            </w:r>
          </w:p>
          <w:p w14:paraId="17F5E5D7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D44DE">
              <w:rPr>
                <w:bCs/>
                <w:sz w:val="28"/>
                <w:szCs w:val="28"/>
                <w:lang w:val="uk-UA"/>
              </w:rPr>
              <w:t>власні кошти Комунального підприємства «Глухівський водоканал» Глухівської міської ради*</w:t>
            </w:r>
          </w:p>
        </w:tc>
        <w:tc>
          <w:tcPr>
            <w:tcW w:w="5607" w:type="dxa"/>
            <w:shd w:val="clear" w:color="auto" w:fill="auto"/>
          </w:tcPr>
          <w:p w14:paraId="4F7F2413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2 457 791,57 грн</w:t>
            </w:r>
          </w:p>
          <w:p w14:paraId="5B97C4DE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68685BED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069B86CA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2 200 000,00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грн</w:t>
            </w:r>
          </w:p>
          <w:p w14:paraId="178EB83F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593EF997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5FF9F23E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12CF0CF1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257 791,57 грн</w:t>
            </w:r>
            <w:r w:rsidRPr="005703CD">
              <w:rPr>
                <w:bCs/>
                <w:sz w:val="28"/>
                <w:szCs w:val="28"/>
                <w:lang w:val="uk-UA"/>
              </w:rPr>
              <w:t xml:space="preserve">    </w:t>
            </w:r>
          </w:p>
        </w:tc>
      </w:tr>
    </w:tbl>
    <w:p w14:paraId="75166DA1" w14:textId="512AA0F8" w:rsidR="00563771" w:rsidRPr="00665864" w:rsidRDefault="005200AF" w:rsidP="005200AF">
      <w:pPr>
        <w:jc w:val="both"/>
        <w:rPr>
          <w:b/>
          <w:bCs/>
          <w:sz w:val="28"/>
          <w:szCs w:val="28"/>
          <w:lang w:val="uk-UA"/>
        </w:rPr>
      </w:pPr>
      <w:r w:rsidRPr="006D44DE">
        <w:rPr>
          <w:bCs/>
          <w:sz w:val="28"/>
          <w:szCs w:val="28"/>
          <w:lang w:val="uk-UA"/>
        </w:rPr>
        <w:t>* -</w:t>
      </w:r>
      <w:r>
        <w:rPr>
          <w:bCs/>
          <w:sz w:val="28"/>
          <w:szCs w:val="28"/>
          <w:lang w:val="uk-UA"/>
        </w:rPr>
        <w:t xml:space="preserve"> сума економії коштів цільової Програми </w:t>
      </w:r>
      <w:r w:rsidRPr="00AA58E8">
        <w:rPr>
          <w:bCs/>
          <w:sz w:val="28"/>
          <w:szCs w:val="28"/>
          <w:lang w:val="uk-UA"/>
        </w:rPr>
        <w:t>поповнення статутного капіталу Комунального підприємства «Глухівський водоканал» Глухівської міської ради на 2024 рік</w:t>
      </w:r>
      <w:r>
        <w:rPr>
          <w:bCs/>
          <w:sz w:val="28"/>
          <w:szCs w:val="28"/>
          <w:lang w:val="uk-UA"/>
        </w:rPr>
        <w:t xml:space="preserve"> (зі змінами), затвердженої рішенням міської ради</w:t>
      </w:r>
      <w:r w:rsidRPr="006D44DE">
        <w:rPr>
          <w:bCs/>
          <w:sz w:val="28"/>
          <w:szCs w:val="28"/>
          <w:lang w:val="uk-UA"/>
        </w:rPr>
        <w:t xml:space="preserve"> від 22.08.2024 </w:t>
      </w:r>
      <w:r>
        <w:rPr>
          <w:bCs/>
          <w:sz w:val="28"/>
          <w:szCs w:val="28"/>
          <w:lang w:val="uk-UA"/>
        </w:rPr>
        <w:t xml:space="preserve">                  </w:t>
      </w:r>
      <w:r w:rsidRPr="006D44DE">
        <w:rPr>
          <w:bCs/>
          <w:sz w:val="28"/>
          <w:szCs w:val="28"/>
          <w:lang w:val="uk-UA"/>
        </w:rPr>
        <w:t>№ 878</w:t>
      </w:r>
    </w:p>
    <w:p w14:paraId="7878AE86" w14:textId="77777777" w:rsidR="00563771" w:rsidRPr="00665864" w:rsidRDefault="00563771" w:rsidP="00563771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p w14:paraId="48CC4064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lastRenderedPageBreak/>
        <w:t xml:space="preserve">2. </w:t>
      </w:r>
      <w:r w:rsidRPr="00362D7D">
        <w:rPr>
          <w:b/>
          <w:sz w:val="28"/>
          <w:szCs w:val="28"/>
          <w:lang w:val="uk-UA"/>
        </w:rPr>
        <w:t>Ви</w:t>
      </w:r>
      <w:r w:rsidRPr="00665864">
        <w:rPr>
          <w:b/>
          <w:sz w:val="28"/>
          <w:szCs w:val="28"/>
          <w:lang w:val="uk-UA"/>
        </w:rPr>
        <w:t>значення проблеми, на розв’язання якої спрямована Програма</w:t>
      </w:r>
    </w:p>
    <w:p w14:paraId="6BF670D3" w14:textId="77777777" w:rsidR="00362D7D" w:rsidRPr="00364E96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64E96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68532E09" w14:textId="77777777" w:rsidR="00362D7D" w:rsidRDefault="00362D7D" w:rsidP="00362D7D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64E96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водоканал» Глухівської міської ради (</w:t>
      </w:r>
      <w:r>
        <w:rPr>
          <w:spacing w:val="-4"/>
          <w:sz w:val="28"/>
          <w:szCs w:val="28"/>
          <w:lang w:val="uk-UA"/>
        </w:rPr>
        <w:t>на</w:t>
      </w:r>
      <w:r w:rsidRPr="00364E96">
        <w:rPr>
          <w:spacing w:val="-4"/>
          <w:sz w:val="28"/>
          <w:szCs w:val="28"/>
          <w:lang w:val="uk-UA"/>
        </w:rPr>
        <w:t>далі - Водоканал) є надання послуг організаціям, підприємствам та населенню міста Глухова по водопостачанню та водовідведенню. Водоканал працює з 1986 року</w:t>
      </w:r>
      <w:r w:rsidRPr="0031128F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та</w:t>
      </w:r>
      <w:r w:rsidRPr="0031128F">
        <w:rPr>
          <w:spacing w:val="-4"/>
          <w:sz w:val="28"/>
          <w:szCs w:val="28"/>
          <w:lang w:val="uk-UA"/>
        </w:rPr>
        <w:t xml:space="preserve"> є стратегічно важливим підприємством для Глухівської міської </w:t>
      </w:r>
      <w:r>
        <w:rPr>
          <w:spacing w:val="-4"/>
          <w:sz w:val="28"/>
          <w:szCs w:val="28"/>
          <w:lang w:val="uk-UA"/>
        </w:rPr>
        <w:t>ради</w:t>
      </w:r>
      <w:r w:rsidRPr="00364E96">
        <w:rPr>
          <w:spacing w:val="-4"/>
          <w:sz w:val="28"/>
          <w:szCs w:val="28"/>
          <w:lang w:val="uk-UA"/>
        </w:rPr>
        <w:t xml:space="preserve">. </w:t>
      </w:r>
    </w:p>
    <w:p w14:paraId="5A19F1F3" w14:textId="77777777" w:rsidR="00362D7D" w:rsidRPr="00665864" w:rsidRDefault="00362D7D" w:rsidP="00362D7D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Станом на 01.0</w:t>
      </w:r>
      <w:r>
        <w:rPr>
          <w:sz w:val="28"/>
          <w:szCs w:val="28"/>
          <w:lang w:val="uk-UA"/>
        </w:rPr>
        <w:t>2</w:t>
      </w:r>
      <w:r w:rsidRPr="0066586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2025</w:t>
      </w:r>
      <w:r w:rsidRPr="00665864">
        <w:rPr>
          <w:sz w:val="28"/>
          <w:szCs w:val="28"/>
          <w:lang w:val="uk-UA"/>
        </w:rPr>
        <w:t xml:space="preserve"> практично 95% міста забезпечено водою з централізованого водогону.</w:t>
      </w:r>
    </w:p>
    <w:p w14:paraId="3063D996" w14:textId="77777777" w:rsidR="00362D7D" w:rsidRPr="00E143E8" w:rsidRDefault="00362D7D" w:rsidP="00362D7D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На даний момент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обслуговує близько </w:t>
      </w:r>
      <w:r w:rsidRPr="00E143E8">
        <w:rPr>
          <w:sz w:val="28"/>
          <w:szCs w:val="28"/>
          <w:lang w:val="uk-UA"/>
        </w:rPr>
        <w:t>12 тис. абонентів.</w:t>
      </w:r>
    </w:p>
    <w:p w14:paraId="019F0EF6" w14:textId="77777777" w:rsidR="00362D7D" w:rsidRPr="00665864" w:rsidRDefault="00362D7D" w:rsidP="00362D7D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E143E8">
        <w:rPr>
          <w:sz w:val="28"/>
          <w:szCs w:val="28"/>
          <w:lang w:eastAsia="ru-RU"/>
        </w:rPr>
        <w:t>Водопровідна мережа міста складає 90,1 км водогонів різного діаметру. На водопровідних мережах встановлено 148 водорозбірних колонок, 90 пожежних гідрантів та 3096 оглядових колодязів.</w:t>
      </w:r>
    </w:p>
    <w:p w14:paraId="4E0DA113" w14:textId="77777777" w:rsidR="00362D7D" w:rsidRPr="00665864" w:rsidRDefault="00362D7D" w:rsidP="00362D7D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665864">
        <w:rPr>
          <w:spacing w:val="-2"/>
          <w:sz w:val="28"/>
          <w:szCs w:val="28"/>
          <w:lang w:eastAsia="ru-RU"/>
        </w:rPr>
        <w:t xml:space="preserve">Для забезпечення виконання статутних завдань </w:t>
      </w:r>
      <w:r>
        <w:rPr>
          <w:spacing w:val="-2"/>
          <w:sz w:val="28"/>
          <w:szCs w:val="28"/>
          <w:lang w:eastAsia="ru-RU"/>
        </w:rPr>
        <w:t>Водоканал</w:t>
      </w:r>
      <w:r w:rsidRPr="00665864">
        <w:rPr>
          <w:spacing w:val="-2"/>
          <w:sz w:val="28"/>
          <w:szCs w:val="28"/>
          <w:lang w:eastAsia="ru-RU"/>
        </w:rPr>
        <w:t xml:space="preserve"> потребу</w:t>
      </w:r>
      <w:r>
        <w:rPr>
          <w:spacing w:val="-2"/>
          <w:sz w:val="28"/>
          <w:szCs w:val="28"/>
          <w:lang w:eastAsia="ru-RU"/>
        </w:rPr>
        <w:t>є</w:t>
      </w:r>
      <w:r w:rsidRPr="00665864">
        <w:rPr>
          <w:spacing w:val="-2"/>
          <w:sz w:val="28"/>
          <w:szCs w:val="28"/>
          <w:lang w:eastAsia="ru-RU"/>
        </w:rPr>
        <w:t xml:space="preserve"> залучення додаткового фінансування, яке сприятиме стабілізації </w:t>
      </w:r>
      <w:r>
        <w:rPr>
          <w:spacing w:val="-2"/>
          <w:sz w:val="28"/>
          <w:szCs w:val="28"/>
          <w:lang w:eastAsia="ru-RU"/>
        </w:rPr>
        <w:t>його</w:t>
      </w:r>
      <w:r w:rsidRPr="00665864">
        <w:rPr>
          <w:spacing w:val="-2"/>
          <w:sz w:val="28"/>
          <w:szCs w:val="28"/>
          <w:lang w:eastAsia="ru-RU"/>
        </w:rPr>
        <w:t xml:space="preserve"> фінансово-господарської діяльності, покращенню стану розрахунків, більш ефективному використанню майна комунальної власності</w:t>
      </w:r>
      <w:r>
        <w:rPr>
          <w:spacing w:val="-2"/>
          <w:sz w:val="28"/>
          <w:szCs w:val="28"/>
          <w:lang w:eastAsia="ru-RU"/>
        </w:rPr>
        <w:t xml:space="preserve"> громади</w:t>
      </w:r>
      <w:r w:rsidRPr="00665864">
        <w:rPr>
          <w:spacing w:val="-2"/>
          <w:sz w:val="28"/>
          <w:szCs w:val="28"/>
          <w:lang w:eastAsia="ru-RU"/>
        </w:rPr>
        <w:t xml:space="preserve">, оновленню виробничих </w:t>
      </w:r>
      <w:proofErr w:type="spellStart"/>
      <w:r w:rsidRPr="00665864">
        <w:rPr>
          <w:spacing w:val="-2"/>
          <w:sz w:val="28"/>
          <w:szCs w:val="28"/>
          <w:lang w:eastAsia="ru-RU"/>
        </w:rPr>
        <w:t>потужностей</w:t>
      </w:r>
      <w:proofErr w:type="spellEnd"/>
      <w:r w:rsidRPr="00665864">
        <w:rPr>
          <w:spacing w:val="-2"/>
          <w:sz w:val="28"/>
          <w:szCs w:val="28"/>
          <w:lang w:eastAsia="ru-RU"/>
        </w:rPr>
        <w:t>, технічної бази, забезпеченню повного і своєчасного внесення платежів до бюджету.</w:t>
      </w:r>
    </w:p>
    <w:p w14:paraId="7BE92819" w14:textId="77777777" w:rsidR="00362D7D" w:rsidRPr="00665864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У зв`язку з ситуацією в Україні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spacing w:val="-2"/>
          <w:sz w:val="28"/>
          <w:szCs w:val="28"/>
          <w:lang w:val="uk-UA"/>
        </w:rPr>
        <w:t xml:space="preserve"> знаходиться у важкому фінансовому стані. Діючі тарифи не забезпечують відшкодування витрат на їх надання, скорочуються обсяги наданих послуг в натуральних показниках, що надається комунальним підприємством, зростають витрати на придбання необхідних матеріалів, тощо, що призводить до неспроможності своєчасно та в повному розмірі розраховуватись за зобов’язаннями. Коштів, що надходять на рахунки </w:t>
      </w:r>
      <w:r>
        <w:rPr>
          <w:spacing w:val="-2"/>
          <w:sz w:val="28"/>
          <w:szCs w:val="28"/>
          <w:lang w:val="uk-UA"/>
        </w:rPr>
        <w:t>Водоканалу</w:t>
      </w:r>
      <w:r w:rsidRPr="00665864">
        <w:rPr>
          <w:spacing w:val="-2"/>
          <w:sz w:val="28"/>
          <w:szCs w:val="28"/>
          <w:lang w:val="uk-UA"/>
        </w:rPr>
        <w:t xml:space="preserve">, не вистачає на сплату навіть мінімально необхідних платежів. Несвоєчасна оплата за податковими зобов’язаннями, зобов’язаннями зі сплати за спожиті енергоносії, інших складових витрат </w:t>
      </w:r>
      <w:r>
        <w:rPr>
          <w:spacing w:val="-2"/>
          <w:sz w:val="28"/>
          <w:szCs w:val="28"/>
          <w:lang w:val="uk-UA"/>
        </w:rPr>
        <w:t>п</w:t>
      </w:r>
      <w:r w:rsidRPr="00665864">
        <w:rPr>
          <w:spacing w:val="-2"/>
          <w:sz w:val="28"/>
          <w:szCs w:val="28"/>
          <w:lang w:val="uk-UA"/>
        </w:rPr>
        <w:t>ідприємства може призвести до нарахування значних штрафних санкцій та пені і, відповідно, до збитків підприємств.</w:t>
      </w:r>
    </w:p>
    <w:p w14:paraId="748E4D86" w14:textId="3AB4365A" w:rsidR="00563771" w:rsidRPr="00665864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7082F">
        <w:rPr>
          <w:spacing w:val="-2"/>
          <w:sz w:val="28"/>
          <w:szCs w:val="28"/>
          <w:lang w:val="uk-UA"/>
        </w:rPr>
        <w:t xml:space="preserve">Негайного вирішення потребують питання </w:t>
      </w:r>
      <w:r>
        <w:rPr>
          <w:spacing w:val="-2"/>
          <w:sz w:val="28"/>
          <w:szCs w:val="28"/>
          <w:lang w:val="uk-UA"/>
        </w:rPr>
        <w:t>придбання вакуумної асенізаційної машини.</w:t>
      </w:r>
    </w:p>
    <w:p w14:paraId="1240FC34" w14:textId="77777777" w:rsidR="00563771" w:rsidRPr="00665864" w:rsidRDefault="00563771" w:rsidP="00563771">
      <w:pPr>
        <w:ind w:firstLine="709"/>
        <w:jc w:val="both"/>
        <w:rPr>
          <w:sz w:val="28"/>
          <w:szCs w:val="28"/>
          <w:lang w:val="uk-UA"/>
        </w:rPr>
      </w:pPr>
    </w:p>
    <w:p w14:paraId="6218075E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3. </w:t>
      </w:r>
      <w:r w:rsidRPr="00362D7D">
        <w:rPr>
          <w:b/>
          <w:sz w:val="28"/>
          <w:szCs w:val="28"/>
          <w:lang w:val="uk-UA"/>
        </w:rPr>
        <w:t>Ме</w:t>
      </w:r>
      <w:r w:rsidRPr="00665864">
        <w:rPr>
          <w:b/>
          <w:sz w:val="28"/>
          <w:szCs w:val="28"/>
          <w:lang w:val="uk-UA"/>
        </w:rPr>
        <w:t>та Програми</w:t>
      </w:r>
    </w:p>
    <w:p w14:paraId="4EDF8EFE" w14:textId="778F6E50" w:rsidR="00563771" w:rsidRDefault="00362D7D" w:rsidP="00563771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Головною метою Програми є забезпечення надійного та безперебійн</w:t>
      </w:r>
      <w:r>
        <w:rPr>
          <w:sz w:val="28"/>
          <w:szCs w:val="28"/>
          <w:lang w:val="uk-UA"/>
        </w:rPr>
        <w:t>ої</w:t>
      </w:r>
      <w:r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роботи</w:t>
      </w:r>
      <w:r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Водоканалу.</w:t>
      </w:r>
    </w:p>
    <w:p w14:paraId="5487DECF" w14:textId="77777777" w:rsidR="00362D7D" w:rsidRDefault="00362D7D" w:rsidP="00563771">
      <w:pPr>
        <w:ind w:firstLine="709"/>
        <w:jc w:val="both"/>
        <w:rPr>
          <w:sz w:val="28"/>
          <w:szCs w:val="28"/>
          <w:lang w:val="uk-UA"/>
        </w:rPr>
      </w:pPr>
    </w:p>
    <w:p w14:paraId="13BE2314" w14:textId="77777777" w:rsidR="009A22E0" w:rsidRPr="00665864" w:rsidRDefault="009A22E0" w:rsidP="00563771">
      <w:pPr>
        <w:ind w:firstLine="709"/>
        <w:jc w:val="both"/>
        <w:rPr>
          <w:sz w:val="28"/>
          <w:szCs w:val="28"/>
          <w:lang w:val="uk-UA"/>
        </w:rPr>
      </w:pPr>
    </w:p>
    <w:p w14:paraId="04DB2FA3" w14:textId="77777777" w:rsidR="00563771" w:rsidRDefault="00563771" w:rsidP="00563771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2E95EA7F" w14:textId="77777777" w:rsidR="00362D7D" w:rsidRDefault="00362D7D" w:rsidP="00563771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717D8B0D" w14:textId="77777777" w:rsidR="00563771" w:rsidRPr="00665864" w:rsidRDefault="00563771" w:rsidP="00563771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Pr="00362D7D">
        <w:rPr>
          <w:b/>
          <w:bCs/>
          <w:sz w:val="28"/>
          <w:szCs w:val="28"/>
          <w:lang w:val="uk-UA"/>
        </w:rPr>
        <w:t>. Засоби</w:t>
      </w:r>
      <w:r w:rsidRPr="00665864">
        <w:rPr>
          <w:b/>
          <w:bCs/>
          <w:sz w:val="28"/>
          <w:szCs w:val="28"/>
          <w:lang w:val="uk-UA"/>
        </w:rPr>
        <w:t xml:space="preserve"> розв’язання проблем та джерела фінансування</w:t>
      </w:r>
    </w:p>
    <w:p w14:paraId="006C8E57" w14:textId="77777777" w:rsidR="00362D7D" w:rsidRPr="00665864" w:rsidRDefault="00362D7D" w:rsidP="00362D7D">
      <w:pPr>
        <w:ind w:firstLine="709"/>
        <w:contextualSpacing/>
        <w:jc w:val="both"/>
        <w:rPr>
          <w:sz w:val="28"/>
          <w:szCs w:val="28"/>
          <w:lang w:val="uk-UA"/>
        </w:rPr>
      </w:pPr>
      <w:r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>внесків до статутного капіталу за рахунок коштів бюджету</w:t>
      </w:r>
      <w:r>
        <w:rPr>
          <w:sz w:val="28"/>
          <w:szCs w:val="28"/>
          <w:lang w:val="uk-UA"/>
        </w:rPr>
        <w:t xml:space="preserve"> Глухівської міської територіальної</w:t>
      </w:r>
      <w:r w:rsidRPr="00B33C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</w:t>
      </w:r>
      <w:r w:rsidRPr="00B33C3F">
        <w:rPr>
          <w:sz w:val="28"/>
          <w:szCs w:val="28"/>
          <w:lang w:val="uk-UA"/>
        </w:rPr>
        <w:t xml:space="preserve">. </w:t>
      </w:r>
      <w:r w:rsidRPr="00665864">
        <w:rPr>
          <w:sz w:val="28"/>
          <w:szCs w:val="28"/>
          <w:lang w:val="uk-UA"/>
        </w:rPr>
        <w:t xml:space="preserve">Одержані кошти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спрямує на </w:t>
      </w:r>
      <w:r>
        <w:rPr>
          <w:sz w:val="28"/>
          <w:szCs w:val="28"/>
          <w:lang w:val="uk-UA"/>
        </w:rPr>
        <w:t xml:space="preserve">придбання підприємством вакуумної асенізаційної машини </w:t>
      </w:r>
      <w:r w:rsidRPr="00665864">
        <w:rPr>
          <w:sz w:val="28"/>
          <w:szCs w:val="28"/>
          <w:lang w:val="uk-UA"/>
        </w:rPr>
        <w:t xml:space="preserve">для безперебійного та якісного надання послуг </w:t>
      </w:r>
      <w:r>
        <w:rPr>
          <w:sz w:val="28"/>
          <w:szCs w:val="28"/>
          <w:lang w:val="uk-UA"/>
        </w:rPr>
        <w:t>жителям міста Глухова</w:t>
      </w:r>
      <w:r w:rsidRPr="00665864">
        <w:rPr>
          <w:sz w:val="28"/>
          <w:szCs w:val="28"/>
          <w:lang w:val="uk-UA"/>
        </w:rPr>
        <w:t>.</w:t>
      </w:r>
    </w:p>
    <w:p w14:paraId="5F9D47FD" w14:textId="77777777" w:rsidR="00362D7D" w:rsidRPr="00665864" w:rsidRDefault="00362D7D" w:rsidP="00362D7D">
      <w:pPr>
        <w:ind w:firstLine="709"/>
        <w:contextualSpacing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2FDFB172" w14:textId="77777777" w:rsidR="00362D7D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Вартість виконання заходів Програми</w:t>
      </w:r>
      <w:r w:rsidRPr="00665864">
        <w:rPr>
          <w:spacing w:val="-2"/>
          <w:sz w:val="28"/>
          <w:szCs w:val="28"/>
          <w:lang w:val="uk-UA"/>
        </w:rPr>
        <w:t xml:space="preserve"> складає </w:t>
      </w:r>
      <w:r>
        <w:rPr>
          <w:spacing w:val="-2"/>
          <w:sz w:val="28"/>
          <w:szCs w:val="28"/>
          <w:lang w:val="uk-UA"/>
        </w:rPr>
        <w:t xml:space="preserve"> 2 457 791,57</w:t>
      </w:r>
      <w:r w:rsidRPr="00665864">
        <w:rPr>
          <w:spacing w:val="-2"/>
          <w:sz w:val="28"/>
          <w:szCs w:val="28"/>
          <w:lang w:val="uk-UA"/>
        </w:rPr>
        <w:t>  грн, із них</w:t>
      </w:r>
      <w:r>
        <w:rPr>
          <w:spacing w:val="-2"/>
          <w:sz w:val="28"/>
          <w:szCs w:val="28"/>
          <w:lang w:val="uk-UA"/>
        </w:rPr>
        <w:t>:</w:t>
      </w:r>
    </w:p>
    <w:p w14:paraId="33A71D02" w14:textId="77777777" w:rsidR="00362D7D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придбання вакуумної асенізаційної машини </w:t>
      </w:r>
      <w:r w:rsidRPr="00E752DC">
        <w:rPr>
          <w:spacing w:val="-2"/>
          <w:sz w:val="28"/>
          <w:szCs w:val="28"/>
          <w:lang w:val="uk-UA"/>
        </w:rPr>
        <w:t xml:space="preserve"> </w:t>
      </w:r>
      <w:r w:rsidRPr="00503AB7">
        <w:rPr>
          <w:spacing w:val="-2"/>
          <w:sz w:val="28"/>
          <w:szCs w:val="28"/>
          <w:lang w:val="uk-UA"/>
        </w:rPr>
        <w:t xml:space="preserve">– </w:t>
      </w:r>
      <w:r>
        <w:rPr>
          <w:spacing w:val="-2"/>
          <w:sz w:val="28"/>
          <w:szCs w:val="28"/>
          <w:lang w:val="uk-UA"/>
        </w:rPr>
        <w:t>2 457 791,57</w:t>
      </w:r>
      <w:r w:rsidRPr="00E752DC">
        <w:rPr>
          <w:spacing w:val="-2"/>
          <w:sz w:val="28"/>
          <w:szCs w:val="28"/>
          <w:lang w:val="uk-UA"/>
        </w:rPr>
        <w:t xml:space="preserve"> грн</w:t>
      </w:r>
      <w:r>
        <w:rPr>
          <w:spacing w:val="-2"/>
          <w:sz w:val="28"/>
          <w:szCs w:val="28"/>
          <w:lang w:val="uk-UA"/>
        </w:rPr>
        <w:t xml:space="preserve"> (із них фінансова підтримка за рахунок </w:t>
      </w:r>
      <w:r w:rsidRPr="00A06496">
        <w:rPr>
          <w:spacing w:val="-2"/>
          <w:sz w:val="28"/>
          <w:szCs w:val="28"/>
          <w:lang w:val="uk-UA"/>
        </w:rPr>
        <w:t>кошт</w:t>
      </w:r>
      <w:r>
        <w:rPr>
          <w:spacing w:val="-2"/>
          <w:sz w:val="28"/>
          <w:szCs w:val="28"/>
          <w:lang w:val="uk-UA"/>
        </w:rPr>
        <w:t>ів</w:t>
      </w:r>
      <w:r w:rsidRPr="00A06496">
        <w:rPr>
          <w:spacing w:val="-2"/>
          <w:sz w:val="28"/>
          <w:szCs w:val="28"/>
          <w:lang w:val="uk-UA"/>
        </w:rPr>
        <w:t xml:space="preserve"> бюджету Глухівської міської територіальної громади</w:t>
      </w:r>
      <w:r>
        <w:rPr>
          <w:spacing w:val="-2"/>
          <w:sz w:val="28"/>
          <w:szCs w:val="28"/>
          <w:lang w:val="uk-UA"/>
        </w:rPr>
        <w:t xml:space="preserve"> складає 2 200 000,00 грн)</w:t>
      </w:r>
      <w:r w:rsidRPr="00E752DC">
        <w:rPr>
          <w:spacing w:val="-2"/>
          <w:sz w:val="28"/>
          <w:szCs w:val="28"/>
          <w:lang w:val="uk-UA"/>
        </w:rPr>
        <w:t>.</w:t>
      </w:r>
    </w:p>
    <w:p w14:paraId="41EF6E3C" w14:textId="2D10B137" w:rsidR="00563771" w:rsidRPr="00665864" w:rsidRDefault="00362D7D" w:rsidP="00362D7D">
      <w:pPr>
        <w:ind w:firstLine="709"/>
        <w:jc w:val="both"/>
        <w:rPr>
          <w:b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Суми є орієнтовними</w:t>
      </w:r>
      <w:r>
        <w:rPr>
          <w:sz w:val="28"/>
          <w:szCs w:val="28"/>
          <w:lang w:val="uk-UA"/>
        </w:rPr>
        <w:t>,</w:t>
      </w:r>
      <w:r w:rsidRPr="00B33C3F">
        <w:t xml:space="preserve"> </w:t>
      </w:r>
      <w:r w:rsidRPr="00B33C3F">
        <w:rPr>
          <w:sz w:val="28"/>
          <w:szCs w:val="28"/>
          <w:lang w:val="uk-UA"/>
        </w:rPr>
        <w:t>включаю</w:t>
      </w:r>
      <w:r>
        <w:rPr>
          <w:sz w:val="28"/>
          <w:szCs w:val="28"/>
          <w:lang w:val="uk-UA"/>
        </w:rPr>
        <w:t>ть</w:t>
      </w:r>
      <w:r w:rsidRPr="00B33C3F">
        <w:rPr>
          <w:sz w:val="28"/>
          <w:szCs w:val="28"/>
          <w:lang w:val="uk-UA"/>
        </w:rPr>
        <w:t xml:space="preserve"> витрати на податки та збори</w:t>
      </w:r>
      <w:r w:rsidRPr="00665864">
        <w:rPr>
          <w:sz w:val="28"/>
          <w:szCs w:val="28"/>
          <w:lang w:val="uk-UA"/>
        </w:rPr>
        <w:t>, при недостатності виділеної фінансової підтримки нестача пок</w:t>
      </w:r>
      <w:r>
        <w:rPr>
          <w:sz w:val="28"/>
          <w:szCs w:val="28"/>
          <w:lang w:val="uk-UA"/>
        </w:rPr>
        <w:t>ривається власними коштами.</w:t>
      </w:r>
    </w:p>
    <w:p w14:paraId="133BF5CD" w14:textId="77777777" w:rsidR="00563771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</w:p>
    <w:p w14:paraId="1964C193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65864">
        <w:rPr>
          <w:b/>
          <w:sz w:val="28"/>
          <w:szCs w:val="28"/>
          <w:lang w:val="uk-UA"/>
        </w:rPr>
        <w:t xml:space="preserve">. </w:t>
      </w:r>
      <w:r w:rsidRPr="00DD4974">
        <w:rPr>
          <w:b/>
          <w:sz w:val="28"/>
          <w:szCs w:val="28"/>
          <w:lang w:val="uk-UA"/>
        </w:rPr>
        <w:t>Орган</w:t>
      </w:r>
      <w:r w:rsidRPr="00665864">
        <w:rPr>
          <w:b/>
          <w:sz w:val="28"/>
          <w:szCs w:val="28"/>
          <w:lang w:val="uk-UA"/>
        </w:rPr>
        <w:t>ізація виконання Програми</w:t>
      </w:r>
    </w:p>
    <w:p w14:paraId="4DDB1E3B" w14:textId="77777777" w:rsidR="00DD4974" w:rsidRPr="00665864" w:rsidRDefault="00DD4974" w:rsidP="00DD497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bCs/>
          <w:spacing w:val="-2"/>
          <w:sz w:val="28"/>
          <w:szCs w:val="28"/>
          <w:lang w:val="uk-UA"/>
        </w:rPr>
        <w:t xml:space="preserve">, учасниками – управління житлово-комунального господарства та містобудування </w:t>
      </w:r>
      <w:r>
        <w:rPr>
          <w:bCs/>
          <w:spacing w:val="-2"/>
          <w:sz w:val="28"/>
          <w:szCs w:val="28"/>
          <w:lang w:val="uk-UA"/>
        </w:rPr>
        <w:t xml:space="preserve">Глухівської </w:t>
      </w:r>
      <w:r w:rsidRPr="00665864">
        <w:rPr>
          <w:bCs/>
          <w:spacing w:val="-2"/>
          <w:sz w:val="28"/>
          <w:szCs w:val="28"/>
          <w:lang w:val="uk-UA"/>
        </w:rPr>
        <w:t>міської ради</w:t>
      </w:r>
      <w:r w:rsidRPr="00665864">
        <w:rPr>
          <w:spacing w:val="-2"/>
          <w:sz w:val="28"/>
          <w:szCs w:val="28"/>
          <w:lang w:val="uk-UA"/>
        </w:rPr>
        <w:t>.</w:t>
      </w:r>
    </w:p>
    <w:p w14:paraId="6A2395EC" w14:textId="77777777" w:rsidR="00DD4974" w:rsidRDefault="00DD4974" w:rsidP="00DD497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</w:t>
      </w:r>
      <w:r>
        <w:rPr>
          <w:sz w:val="28"/>
          <w:szCs w:val="28"/>
          <w:lang w:val="uk-UA"/>
        </w:rPr>
        <w:t xml:space="preserve"> (у частині перерахунку</w:t>
      </w:r>
      <w:r w:rsidRPr="0060372F">
        <w:rPr>
          <w:sz w:val="28"/>
          <w:szCs w:val="28"/>
          <w:lang w:val="uk-UA"/>
        </w:rPr>
        <w:t xml:space="preserve"> коштів бюджету Глухівської міської територіальної громади</w:t>
      </w:r>
      <w:r>
        <w:rPr>
          <w:sz w:val="28"/>
          <w:szCs w:val="28"/>
          <w:lang w:val="uk-UA"/>
        </w:rPr>
        <w:t>)</w:t>
      </w:r>
      <w:r w:rsidRPr="00665864">
        <w:rPr>
          <w:sz w:val="28"/>
          <w:szCs w:val="28"/>
          <w:lang w:val="uk-UA"/>
        </w:rPr>
        <w:t xml:space="preserve"> після затвердження цієї Програми та надходження необхідного обсягу коштів на його рахунки.</w:t>
      </w:r>
    </w:p>
    <w:p w14:paraId="24272724" w14:textId="723B6C6D" w:rsidR="00563771" w:rsidRPr="00665864" w:rsidRDefault="00DD4974" w:rsidP="00DD497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Після отримання відповідного фінансування </w:t>
      </w:r>
      <w:r>
        <w:rPr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організовує закупівлю </w:t>
      </w:r>
      <w:r>
        <w:rPr>
          <w:spacing w:val="-2"/>
          <w:sz w:val="28"/>
          <w:szCs w:val="28"/>
          <w:lang w:val="uk-UA"/>
        </w:rPr>
        <w:t>вакуумної асенізаційної машини</w:t>
      </w:r>
      <w:r w:rsidRPr="00665864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665864">
        <w:rPr>
          <w:sz w:val="28"/>
          <w:szCs w:val="28"/>
          <w:lang w:val="uk-UA"/>
        </w:rPr>
        <w:t xml:space="preserve"> необхідн</w:t>
      </w:r>
      <w:r>
        <w:rPr>
          <w:sz w:val="28"/>
          <w:szCs w:val="28"/>
          <w:lang w:val="uk-UA"/>
        </w:rPr>
        <w:t>а</w:t>
      </w:r>
      <w:r w:rsidRPr="00665864">
        <w:rPr>
          <w:sz w:val="28"/>
          <w:szCs w:val="28"/>
          <w:lang w:val="uk-UA"/>
        </w:rPr>
        <w:t xml:space="preserve"> для безперебійного та якісного надання послуг </w:t>
      </w:r>
      <w:r>
        <w:rPr>
          <w:sz w:val="28"/>
          <w:szCs w:val="28"/>
          <w:lang w:val="uk-UA"/>
        </w:rPr>
        <w:t>жителям міста Глухова</w:t>
      </w:r>
      <w:r w:rsidRPr="00281AE9">
        <w:rPr>
          <w:sz w:val="28"/>
          <w:szCs w:val="28"/>
          <w:lang w:val="uk-UA"/>
        </w:rPr>
        <w:t>, включаючи витрати на податки та збори</w:t>
      </w:r>
    </w:p>
    <w:p w14:paraId="2A82BDC1" w14:textId="77777777" w:rsidR="00563771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</w:p>
    <w:p w14:paraId="0D155371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665864">
        <w:rPr>
          <w:b/>
          <w:sz w:val="28"/>
          <w:szCs w:val="28"/>
          <w:lang w:val="uk-UA"/>
        </w:rPr>
        <w:t xml:space="preserve">. </w:t>
      </w:r>
      <w:r w:rsidRPr="00DD4974">
        <w:rPr>
          <w:b/>
          <w:sz w:val="28"/>
          <w:szCs w:val="28"/>
          <w:lang w:val="uk-UA"/>
        </w:rPr>
        <w:t>Очі</w:t>
      </w:r>
      <w:r w:rsidRPr="00665864">
        <w:rPr>
          <w:b/>
          <w:sz w:val="28"/>
          <w:szCs w:val="28"/>
          <w:lang w:val="uk-UA"/>
        </w:rPr>
        <w:t>кувані результати від виконання Програми</w:t>
      </w:r>
    </w:p>
    <w:p w14:paraId="2D6B0875" w14:textId="77777777" w:rsidR="00DD4974" w:rsidRPr="00665864" w:rsidRDefault="00DD4974" w:rsidP="00DD4974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Реалізація Програми дасть змогу:</w:t>
      </w:r>
    </w:p>
    <w:p w14:paraId="67BF21DB" w14:textId="7E302D31" w:rsidR="00563771" w:rsidRDefault="00DD4974" w:rsidP="00DD4974">
      <w:pPr>
        <w:ind w:firstLine="709"/>
        <w:jc w:val="center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забезпечити якісн</w:t>
      </w:r>
      <w:r>
        <w:rPr>
          <w:sz w:val="28"/>
          <w:szCs w:val="28"/>
          <w:lang w:val="uk-UA"/>
        </w:rPr>
        <w:t>е</w:t>
      </w:r>
      <w:r w:rsidRPr="00665864">
        <w:rPr>
          <w:sz w:val="28"/>
          <w:szCs w:val="28"/>
          <w:lang w:val="uk-UA"/>
        </w:rPr>
        <w:t xml:space="preserve"> надання послуг </w:t>
      </w:r>
      <w:r>
        <w:rPr>
          <w:sz w:val="28"/>
          <w:szCs w:val="28"/>
          <w:lang w:val="uk-UA"/>
        </w:rPr>
        <w:t>жителям міста Глухова.</w:t>
      </w:r>
    </w:p>
    <w:p w14:paraId="1942B5F3" w14:textId="77777777" w:rsidR="00DD4974" w:rsidRDefault="00DD4974" w:rsidP="00DD4974">
      <w:pPr>
        <w:ind w:firstLine="709"/>
        <w:jc w:val="center"/>
        <w:rPr>
          <w:b/>
          <w:sz w:val="28"/>
          <w:szCs w:val="28"/>
          <w:lang w:val="uk-UA"/>
        </w:rPr>
      </w:pPr>
    </w:p>
    <w:p w14:paraId="459AE85C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665864">
        <w:rPr>
          <w:b/>
          <w:sz w:val="28"/>
          <w:szCs w:val="28"/>
          <w:lang w:val="uk-UA"/>
        </w:rPr>
        <w:t xml:space="preserve">. </w:t>
      </w:r>
      <w:r w:rsidRPr="00DD4974">
        <w:rPr>
          <w:b/>
          <w:sz w:val="28"/>
          <w:szCs w:val="28"/>
          <w:lang w:val="uk-UA"/>
        </w:rPr>
        <w:t>Коо</w:t>
      </w:r>
      <w:r w:rsidRPr="00665864">
        <w:rPr>
          <w:b/>
          <w:sz w:val="28"/>
          <w:szCs w:val="28"/>
          <w:lang w:val="uk-UA"/>
        </w:rPr>
        <w:t>рдинація та контроль за ходом виконання Програми</w:t>
      </w:r>
    </w:p>
    <w:p w14:paraId="63C75832" w14:textId="77777777" w:rsidR="00DD4974" w:rsidRPr="00665864" w:rsidRDefault="00DD4974" w:rsidP="00DD4974">
      <w:pPr>
        <w:ind w:firstLine="709"/>
        <w:jc w:val="both"/>
        <w:rPr>
          <w:bCs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Координація виконання Програми покладається на</w:t>
      </w:r>
      <w:r w:rsidRPr="00665864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proofErr w:type="spellStart"/>
      <w:r w:rsidRPr="00665864">
        <w:rPr>
          <w:bCs/>
          <w:sz w:val="28"/>
          <w:szCs w:val="28"/>
          <w:lang w:val="uk-UA"/>
        </w:rPr>
        <w:t>Галустяна</w:t>
      </w:r>
      <w:proofErr w:type="spellEnd"/>
      <w:r w:rsidRPr="00665864">
        <w:rPr>
          <w:bCs/>
          <w:sz w:val="28"/>
          <w:szCs w:val="28"/>
          <w:lang w:val="uk-UA"/>
        </w:rPr>
        <w:t xml:space="preserve"> В.Е.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>
        <w:rPr>
          <w:bCs/>
          <w:sz w:val="28"/>
          <w:szCs w:val="28"/>
          <w:lang w:val="uk-UA"/>
        </w:rPr>
        <w:t>Стороженко Г.Я</w:t>
      </w:r>
      <w:r w:rsidRPr="00665864">
        <w:rPr>
          <w:bCs/>
          <w:sz w:val="28"/>
          <w:szCs w:val="28"/>
          <w:lang w:val="uk-UA"/>
        </w:rPr>
        <w:t xml:space="preserve">.), якій Водоканал </w:t>
      </w:r>
      <w:r>
        <w:rPr>
          <w:bCs/>
          <w:sz w:val="28"/>
          <w:szCs w:val="28"/>
          <w:lang w:val="uk-UA"/>
        </w:rPr>
        <w:t>у</w:t>
      </w:r>
      <w:r w:rsidRPr="00665864">
        <w:rPr>
          <w:bCs/>
          <w:sz w:val="28"/>
          <w:szCs w:val="28"/>
          <w:lang w:val="uk-UA"/>
        </w:rPr>
        <w:t xml:space="preserve"> люто</w:t>
      </w:r>
      <w:r>
        <w:rPr>
          <w:bCs/>
          <w:sz w:val="28"/>
          <w:szCs w:val="28"/>
          <w:lang w:val="uk-UA"/>
        </w:rPr>
        <w:t>му</w:t>
      </w:r>
      <w:r w:rsidRPr="00665864">
        <w:rPr>
          <w:bCs/>
          <w:sz w:val="28"/>
          <w:szCs w:val="28"/>
          <w:lang w:val="uk-UA"/>
        </w:rPr>
        <w:t xml:space="preserve"> 202</w:t>
      </w:r>
      <w:r>
        <w:rPr>
          <w:bCs/>
          <w:sz w:val="28"/>
          <w:szCs w:val="28"/>
          <w:lang w:val="uk-UA"/>
        </w:rPr>
        <w:t>6</w:t>
      </w:r>
      <w:r w:rsidRPr="00665864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14:paraId="425068B4" w14:textId="77777777" w:rsidR="001164CD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5C3D4F6A" w14:textId="77777777" w:rsidR="00DD4974" w:rsidRDefault="00DD4974" w:rsidP="00441D5E">
      <w:pPr>
        <w:ind w:firstLine="709"/>
        <w:jc w:val="both"/>
        <w:rPr>
          <w:sz w:val="28"/>
          <w:szCs w:val="28"/>
          <w:lang w:val="uk-UA"/>
        </w:rPr>
      </w:pPr>
    </w:p>
    <w:p w14:paraId="3A16D4E4" w14:textId="179657E1" w:rsidR="008E1DA7" w:rsidRPr="00665864" w:rsidRDefault="00C1388A" w:rsidP="00563771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D37A26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</w:p>
    <w:sectPr w:rsidR="008E1DA7" w:rsidRPr="00665864" w:rsidSect="00DD497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34"/>
    <w:rsid w:val="00002CBC"/>
    <w:rsid w:val="0001314A"/>
    <w:rsid w:val="000941AF"/>
    <w:rsid w:val="000C6311"/>
    <w:rsid w:val="000D77CD"/>
    <w:rsid w:val="001138D1"/>
    <w:rsid w:val="001164CD"/>
    <w:rsid w:val="001268AD"/>
    <w:rsid w:val="001450ED"/>
    <w:rsid w:val="00153D93"/>
    <w:rsid w:val="001541C8"/>
    <w:rsid w:val="001902D6"/>
    <w:rsid w:val="00192B09"/>
    <w:rsid w:val="001F5F55"/>
    <w:rsid w:val="00205523"/>
    <w:rsid w:val="00206006"/>
    <w:rsid w:val="002E04DE"/>
    <w:rsid w:val="002E4512"/>
    <w:rsid w:val="00341540"/>
    <w:rsid w:val="00362D7D"/>
    <w:rsid w:val="003B69F0"/>
    <w:rsid w:val="003C121F"/>
    <w:rsid w:val="003C1302"/>
    <w:rsid w:val="004142A1"/>
    <w:rsid w:val="004403BA"/>
    <w:rsid w:val="00441D5E"/>
    <w:rsid w:val="0046242C"/>
    <w:rsid w:val="004634F9"/>
    <w:rsid w:val="004A6B17"/>
    <w:rsid w:val="004D0543"/>
    <w:rsid w:val="005063DF"/>
    <w:rsid w:val="00517876"/>
    <w:rsid w:val="005200AF"/>
    <w:rsid w:val="0052795B"/>
    <w:rsid w:val="00563771"/>
    <w:rsid w:val="00575AB8"/>
    <w:rsid w:val="005A2354"/>
    <w:rsid w:val="006175EB"/>
    <w:rsid w:val="006506EB"/>
    <w:rsid w:val="00665864"/>
    <w:rsid w:val="0067631D"/>
    <w:rsid w:val="006A43B4"/>
    <w:rsid w:val="006B18D5"/>
    <w:rsid w:val="006B6534"/>
    <w:rsid w:val="006D2CFD"/>
    <w:rsid w:val="00762B20"/>
    <w:rsid w:val="007810B1"/>
    <w:rsid w:val="007C7A01"/>
    <w:rsid w:val="007E46AF"/>
    <w:rsid w:val="00843FBA"/>
    <w:rsid w:val="008642AC"/>
    <w:rsid w:val="008B38E5"/>
    <w:rsid w:val="008C65D9"/>
    <w:rsid w:val="008E1DA7"/>
    <w:rsid w:val="00917FA8"/>
    <w:rsid w:val="0093635D"/>
    <w:rsid w:val="00983ACF"/>
    <w:rsid w:val="00990E73"/>
    <w:rsid w:val="009A1F35"/>
    <w:rsid w:val="009A22E0"/>
    <w:rsid w:val="009B3A66"/>
    <w:rsid w:val="009E2435"/>
    <w:rsid w:val="00A71E94"/>
    <w:rsid w:val="00AD0C3B"/>
    <w:rsid w:val="00AE3A90"/>
    <w:rsid w:val="00AE6389"/>
    <w:rsid w:val="00AE663F"/>
    <w:rsid w:val="00AE7ADC"/>
    <w:rsid w:val="00B20A57"/>
    <w:rsid w:val="00B33C3F"/>
    <w:rsid w:val="00B41230"/>
    <w:rsid w:val="00B45DDE"/>
    <w:rsid w:val="00B67B51"/>
    <w:rsid w:val="00B834E2"/>
    <w:rsid w:val="00BE17FD"/>
    <w:rsid w:val="00C1388A"/>
    <w:rsid w:val="00C20D31"/>
    <w:rsid w:val="00C31C7E"/>
    <w:rsid w:val="00C33758"/>
    <w:rsid w:val="00C338EA"/>
    <w:rsid w:val="00C43463"/>
    <w:rsid w:val="00C85CE9"/>
    <w:rsid w:val="00CA2F2B"/>
    <w:rsid w:val="00CC0E73"/>
    <w:rsid w:val="00CC601F"/>
    <w:rsid w:val="00D317E4"/>
    <w:rsid w:val="00D32FBE"/>
    <w:rsid w:val="00D37A26"/>
    <w:rsid w:val="00D46823"/>
    <w:rsid w:val="00D664F2"/>
    <w:rsid w:val="00D72474"/>
    <w:rsid w:val="00DA567A"/>
    <w:rsid w:val="00DA7AA0"/>
    <w:rsid w:val="00DD4974"/>
    <w:rsid w:val="00E36744"/>
    <w:rsid w:val="00E665D0"/>
    <w:rsid w:val="00E825D6"/>
    <w:rsid w:val="00E8573B"/>
    <w:rsid w:val="00EB3037"/>
    <w:rsid w:val="00ED18FA"/>
    <w:rsid w:val="00EE0E0D"/>
    <w:rsid w:val="00F30F6C"/>
    <w:rsid w:val="00F4229F"/>
    <w:rsid w:val="00F86F58"/>
    <w:rsid w:val="00F875CF"/>
    <w:rsid w:val="00FA7504"/>
    <w:rsid w:val="00FB2F13"/>
    <w:rsid w:val="00FB39D2"/>
    <w:rsid w:val="00FB6D7F"/>
    <w:rsid w:val="00FE070F"/>
    <w:rsid w:val="00FF5B42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docId w15:val="{88FF5763-3BE4-4E6E-B6C7-4EE832A1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ий текст з відступом Знак"/>
    <w:basedOn w:val="a0"/>
    <w:link w:val="a8"/>
    <w:rsid w:val="001902D6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5813</Words>
  <Characters>3314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CWER.ws/blog/punsh</Company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Приймальня</cp:lastModifiedBy>
  <cp:revision>11</cp:revision>
  <cp:lastPrinted>2022-06-22T06:58:00Z</cp:lastPrinted>
  <dcterms:created xsi:type="dcterms:W3CDTF">2024-08-15T11:06:00Z</dcterms:created>
  <dcterms:modified xsi:type="dcterms:W3CDTF">2025-03-04T07:50:00Z</dcterms:modified>
</cp:coreProperties>
</file>