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B2B50BE" w14:textId="1651DAB4" w:rsidR="006506EB" w:rsidRPr="00BA2E40" w:rsidRDefault="001268AD" w:rsidP="006506EB">
      <w:pPr>
        <w:pStyle w:val="1"/>
        <w:tabs>
          <w:tab w:val="left" w:pos="3828"/>
        </w:tabs>
        <w:jc w:val="center"/>
        <w:rPr>
          <w:b/>
          <w:sz w:val="28"/>
          <w:szCs w:val="28"/>
          <w:lang w:val="uk-UA"/>
        </w:rPr>
      </w:pPr>
      <w:r w:rsidRPr="00BA2E40">
        <w:rPr>
          <w:b/>
          <w:noProof/>
          <w:sz w:val="28"/>
          <w:szCs w:val="28"/>
          <w:lang w:val="uk-UA" w:eastAsia="uk-UA"/>
        </w:rPr>
        <w:drawing>
          <wp:inline distT="0" distB="0" distL="0" distR="0" wp14:anchorId="77AB5CB4" wp14:editId="42F04347">
            <wp:extent cx="485775" cy="6000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C54EDB" w14:textId="77777777" w:rsidR="006506EB" w:rsidRPr="00BA2E40" w:rsidRDefault="006506EB" w:rsidP="006506EB">
      <w:pPr>
        <w:jc w:val="center"/>
        <w:rPr>
          <w:b/>
          <w:sz w:val="28"/>
          <w:szCs w:val="28"/>
          <w:lang w:val="uk-UA"/>
        </w:rPr>
      </w:pPr>
      <w:r w:rsidRPr="00BA2E40">
        <w:rPr>
          <w:b/>
          <w:sz w:val="28"/>
          <w:szCs w:val="28"/>
          <w:lang w:val="uk-UA"/>
        </w:rPr>
        <w:t>ГЛУХІВСЬКА МІСЬКА РАДА СУМСЬКОЇ ОБЛАСТІ</w:t>
      </w:r>
    </w:p>
    <w:p w14:paraId="176F0C7D" w14:textId="4221767A" w:rsidR="006506EB" w:rsidRPr="00BA2E40" w:rsidRDefault="007C7A01" w:rsidP="006506EB">
      <w:pPr>
        <w:pStyle w:val="a5"/>
        <w:jc w:val="center"/>
        <w:rPr>
          <w:b/>
          <w:sz w:val="28"/>
          <w:szCs w:val="28"/>
          <w:lang w:val="uk-UA"/>
        </w:rPr>
      </w:pPr>
      <w:r w:rsidRPr="00BA2E40">
        <w:rPr>
          <w:b/>
          <w:sz w:val="28"/>
          <w:szCs w:val="28"/>
          <w:lang w:val="uk-UA"/>
        </w:rPr>
        <w:t>ВО</w:t>
      </w:r>
      <w:r w:rsidR="00AE663F" w:rsidRPr="00BA2E40">
        <w:rPr>
          <w:b/>
          <w:sz w:val="28"/>
          <w:szCs w:val="28"/>
          <w:lang w:val="uk-UA"/>
        </w:rPr>
        <w:t>СЬОМЕ</w:t>
      </w:r>
      <w:r w:rsidR="006506EB" w:rsidRPr="00BA2E40">
        <w:rPr>
          <w:b/>
          <w:sz w:val="28"/>
          <w:szCs w:val="28"/>
          <w:lang w:val="uk-UA"/>
        </w:rPr>
        <w:t xml:space="preserve"> СКЛИКАННЯ</w:t>
      </w:r>
    </w:p>
    <w:p w14:paraId="1A3EE497" w14:textId="1A6B1E72" w:rsidR="006506EB" w:rsidRPr="00BA2E40" w:rsidRDefault="00637BEE" w:rsidP="006506EB">
      <w:pPr>
        <w:pStyle w:val="a5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П’ЯТДЕСЯТА</w:t>
      </w:r>
      <w:r w:rsidRPr="00BA2E40">
        <w:rPr>
          <w:b/>
          <w:sz w:val="28"/>
          <w:szCs w:val="28"/>
          <w:lang w:val="uk-UA"/>
        </w:rPr>
        <w:t xml:space="preserve"> </w:t>
      </w:r>
      <w:r w:rsidR="006506EB" w:rsidRPr="00BA2E40">
        <w:rPr>
          <w:b/>
          <w:sz w:val="28"/>
          <w:szCs w:val="28"/>
          <w:lang w:val="uk-UA"/>
        </w:rPr>
        <w:t>СЕСІЯ</w:t>
      </w:r>
    </w:p>
    <w:p w14:paraId="79D42BC6" w14:textId="72EB5EA0" w:rsidR="006506EB" w:rsidRPr="00BA2E40" w:rsidRDefault="007C7A01" w:rsidP="006506EB">
      <w:pPr>
        <w:pStyle w:val="a5"/>
        <w:jc w:val="center"/>
        <w:rPr>
          <w:b/>
          <w:sz w:val="28"/>
          <w:szCs w:val="28"/>
          <w:lang w:val="uk-UA"/>
        </w:rPr>
      </w:pPr>
      <w:r w:rsidRPr="00BA2E40">
        <w:rPr>
          <w:b/>
          <w:sz w:val="28"/>
          <w:szCs w:val="28"/>
          <w:lang w:val="uk-UA"/>
        </w:rPr>
        <w:t>ПЕРШ</w:t>
      </w:r>
      <w:r w:rsidR="00002CBC" w:rsidRPr="00BA2E40">
        <w:rPr>
          <w:b/>
          <w:sz w:val="28"/>
          <w:szCs w:val="28"/>
          <w:lang w:val="uk-UA"/>
        </w:rPr>
        <w:t xml:space="preserve">Е </w:t>
      </w:r>
      <w:r w:rsidR="006506EB" w:rsidRPr="00BA2E40">
        <w:rPr>
          <w:b/>
          <w:sz w:val="28"/>
          <w:szCs w:val="28"/>
          <w:lang w:val="uk-UA"/>
        </w:rPr>
        <w:t>ПЛЕНАРНЕ ЗАСІДАННЯ</w:t>
      </w:r>
    </w:p>
    <w:p w14:paraId="5BA0509A" w14:textId="77777777" w:rsidR="006506EB" w:rsidRPr="00BA2E40" w:rsidRDefault="006506EB" w:rsidP="006506EB">
      <w:pPr>
        <w:pStyle w:val="a5"/>
        <w:jc w:val="center"/>
        <w:rPr>
          <w:b/>
          <w:sz w:val="32"/>
          <w:szCs w:val="32"/>
          <w:lang w:val="uk-UA"/>
        </w:rPr>
      </w:pPr>
      <w:r w:rsidRPr="00BA2E40">
        <w:rPr>
          <w:b/>
          <w:sz w:val="32"/>
          <w:szCs w:val="32"/>
          <w:lang w:val="uk-UA"/>
        </w:rPr>
        <w:t>Р І Ш Е Н</w:t>
      </w:r>
      <w:r w:rsidRPr="00BA2E40">
        <w:rPr>
          <w:rStyle w:val="apple-converted-space"/>
          <w:b/>
          <w:bCs/>
          <w:color w:val="000000"/>
          <w:sz w:val="32"/>
          <w:szCs w:val="32"/>
          <w:lang w:val="uk-UA"/>
        </w:rPr>
        <w:t xml:space="preserve"> </w:t>
      </w:r>
      <w:r w:rsidRPr="00BA2E40">
        <w:rPr>
          <w:rStyle w:val="spelle"/>
          <w:b/>
          <w:bCs/>
          <w:color w:val="000000"/>
          <w:sz w:val="32"/>
          <w:szCs w:val="32"/>
          <w:lang w:val="uk-UA"/>
        </w:rPr>
        <w:t>Н</w:t>
      </w:r>
      <w:r w:rsidRPr="00BA2E40">
        <w:rPr>
          <w:rStyle w:val="apple-converted-space"/>
          <w:b/>
          <w:bCs/>
          <w:color w:val="000000"/>
          <w:sz w:val="32"/>
          <w:szCs w:val="32"/>
          <w:lang w:val="uk-UA"/>
        </w:rPr>
        <w:t xml:space="preserve"> </w:t>
      </w:r>
      <w:r w:rsidRPr="00BA2E40">
        <w:rPr>
          <w:b/>
          <w:sz w:val="32"/>
          <w:szCs w:val="32"/>
          <w:lang w:val="uk-UA"/>
        </w:rPr>
        <w:t>Я</w:t>
      </w:r>
    </w:p>
    <w:p w14:paraId="3040FF95" w14:textId="3D27020C" w:rsidR="0001314A" w:rsidRPr="00BA2E40" w:rsidRDefault="006413FC" w:rsidP="00637BEE">
      <w:pPr>
        <w:tabs>
          <w:tab w:val="left" w:pos="4253"/>
          <w:tab w:val="right" w:pos="8385"/>
        </w:tabs>
        <w:spacing w:before="1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22.08.2025</w:t>
      </w:r>
      <w:r w:rsidR="0001314A" w:rsidRPr="00BA2E40">
        <w:rPr>
          <w:sz w:val="28"/>
          <w:szCs w:val="28"/>
          <w:lang w:val="uk-UA"/>
        </w:rPr>
        <w:tab/>
        <w:t>м. Глухів</w:t>
      </w:r>
      <w:r w:rsidR="0001314A" w:rsidRPr="00BA2E40">
        <w:rPr>
          <w:sz w:val="28"/>
          <w:szCs w:val="28"/>
          <w:lang w:val="uk-UA"/>
        </w:rPr>
        <w:tab/>
        <w:t xml:space="preserve">№ </w:t>
      </w:r>
      <w:r>
        <w:rPr>
          <w:sz w:val="28"/>
          <w:szCs w:val="28"/>
          <w:lang w:val="uk-UA"/>
        </w:rPr>
        <w:t>1073</w:t>
      </w:r>
    </w:p>
    <w:p w14:paraId="4899D696" w14:textId="77777777" w:rsidR="006B6534" w:rsidRPr="00BA2E40" w:rsidRDefault="006B6534" w:rsidP="006B6534">
      <w:pPr>
        <w:jc w:val="center"/>
        <w:rPr>
          <w:lang w:val="uk-UA"/>
        </w:rPr>
      </w:pPr>
    </w:p>
    <w:p w14:paraId="50CA2211" w14:textId="77777777" w:rsidR="006B6534" w:rsidRPr="00BA2E40" w:rsidRDefault="006B6534" w:rsidP="006B6534">
      <w:pPr>
        <w:jc w:val="center"/>
        <w:rPr>
          <w:lang w:val="uk-UA"/>
        </w:rPr>
      </w:pPr>
    </w:p>
    <w:p w14:paraId="40338FA7" w14:textId="4B11CE83" w:rsidR="006B6534" w:rsidRPr="00BA2E40" w:rsidRDefault="006B6534" w:rsidP="002634FC">
      <w:pPr>
        <w:ind w:right="5102"/>
        <w:rPr>
          <w:b/>
          <w:lang w:val="uk-UA"/>
        </w:rPr>
      </w:pPr>
      <w:r w:rsidRPr="00BA2E40">
        <w:rPr>
          <w:b/>
          <w:sz w:val="28"/>
          <w:szCs w:val="28"/>
          <w:lang w:val="uk-UA"/>
        </w:rPr>
        <w:t xml:space="preserve">Про </w:t>
      </w:r>
      <w:r w:rsidR="00BE17FD" w:rsidRPr="00BA2E40">
        <w:rPr>
          <w:b/>
          <w:sz w:val="28"/>
          <w:szCs w:val="28"/>
          <w:lang w:val="uk-UA"/>
        </w:rPr>
        <w:t xml:space="preserve">цільову </w:t>
      </w:r>
      <w:r w:rsidR="00843FBA" w:rsidRPr="00BA2E40">
        <w:rPr>
          <w:b/>
          <w:sz w:val="28"/>
          <w:szCs w:val="28"/>
          <w:lang w:val="uk-UA"/>
        </w:rPr>
        <w:t xml:space="preserve">Програму </w:t>
      </w:r>
      <w:bookmarkStart w:id="0" w:name="_Hlk65238506"/>
      <w:bookmarkStart w:id="1" w:name="_Hlk65565610"/>
      <w:r w:rsidR="00637BEE">
        <w:rPr>
          <w:b/>
          <w:sz w:val="28"/>
          <w:szCs w:val="28"/>
          <w:lang w:val="uk-UA"/>
        </w:rPr>
        <w:t xml:space="preserve">фінансової </w:t>
      </w:r>
      <w:r w:rsidR="002634FC">
        <w:rPr>
          <w:b/>
          <w:sz w:val="28"/>
          <w:szCs w:val="28"/>
          <w:lang w:val="uk-UA"/>
        </w:rPr>
        <w:t>підтримки</w:t>
      </w:r>
      <w:r w:rsidR="002634FC" w:rsidRPr="002634FC">
        <w:rPr>
          <w:lang w:val="uk-UA"/>
        </w:rPr>
        <w:t xml:space="preserve"> </w:t>
      </w:r>
      <w:r w:rsidR="002634FC" w:rsidRPr="002634FC">
        <w:rPr>
          <w:b/>
          <w:sz w:val="28"/>
          <w:szCs w:val="28"/>
          <w:lang w:val="uk-UA"/>
        </w:rPr>
        <w:t>Об’єднання співвласників багатоквартирного будинку «</w:t>
      </w:r>
      <w:r w:rsidR="005C6B94">
        <w:rPr>
          <w:b/>
          <w:sz w:val="28"/>
          <w:szCs w:val="28"/>
          <w:lang w:val="uk-UA"/>
        </w:rPr>
        <w:t>ЦЕНТР-56»</w:t>
      </w:r>
      <w:r w:rsidR="002634FC" w:rsidRPr="002634FC">
        <w:rPr>
          <w:b/>
          <w:sz w:val="28"/>
          <w:szCs w:val="28"/>
          <w:lang w:val="uk-UA"/>
        </w:rPr>
        <w:t xml:space="preserve"> на 202</w:t>
      </w:r>
      <w:r w:rsidR="007335D4">
        <w:rPr>
          <w:b/>
          <w:sz w:val="28"/>
          <w:szCs w:val="28"/>
          <w:lang w:val="uk-UA"/>
        </w:rPr>
        <w:t>5</w:t>
      </w:r>
      <w:r w:rsidR="002634FC" w:rsidRPr="002634FC">
        <w:rPr>
          <w:b/>
          <w:sz w:val="28"/>
          <w:szCs w:val="28"/>
          <w:lang w:val="uk-UA"/>
        </w:rPr>
        <w:t xml:space="preserve"> рік</w:t>
      </w:r>
      <w:bookmarkEnd w:id="0"/>
      <w:bookmarkEnd w:id="1"/>
    </w:p>
    <w:p w14:paraId="151AC9EB" w14:textId="77777777" w:rsidR="006B6534" w:rsidRPr="00BA2E40" w:rsidRDefault="006B6534" w:rsidP="006B6534">
      <w:pPr>
        <w:tabs>
          <w:tab w:val="left" w:pos="9000"/>
        </w:tabs>
        <w:ind w:right="638"/>
        <w:rPr>
          <w:b/>
          <w:lang w:val="uk-UA"/>
        </w:rPr>
      </w:pPr>
    </w:p>
    <w:p w14:paraId="3FC10474" w14:textId="7047BA3D" w:rsidR="006B6534" w:rsidRPr="00BA2E40" w:rsidRDefault="006B6534" w:rsidP="006B6534">
      <w:pPr>
        <w:ind w:firstLine="720"/>
        <w:jc w:val="both"/>
        <w:rPr>
          <w:sz w:val="28"/>
          <w:szCs w:val="28"/>
          <w:lang w:val="uk-UA"/>
        </w:rPr>
      </w:pPr>
      <w:r w:rsidRPr="00BA2E40">
        <w:rPr>
          <w:sz w:val="28"/>
          <w:szCs w:val="28"/>
          <w:lang w:val="uk-UA"/>
        </w:rPr>
        <w:t xml:space="preserve">Розглянувши </w:t>
      </w:r>
      <w:r w:rsidR="00F30F6C" w:rsidRPr="00BA2E40">
        <w:rPr>
          <w:sz w:val="28"/>
          <w:szCs w:val="28"/>
          <w:lang w:val="uk-UA"/>
        </w:rPr>
        <w:t>поданий виконавчим комітетом міської ради про</w:t>
      </w:r>
      <w:r w:rsidR="00843FBA" w:rsidRPr="00BA2E40">
        <w:rPr>
          <w:sz w:val="28"/>
          <w:szCs w:val="28"/>
          <w:lang w:val="uk-UA"/>
        </w:rPr>
        <w:t>е</w:t>
      </w:r>
      <w:r w:rsidR="00F30F6C" w:rsidRPr="00BA2E40">
        <w:rPr>
          <w:sz w:val="28"/>
          <w:szCs w:val="28"/>
          <w:lang w:val="uk-UA"/>
        </w:rPr>
        <w:t xml:space="preserve">кт </w:t>
      </w:r>
      <w:r w:rsidR="00BE17FD" w:rsidRPr="00BA2E40">
        <w:rPr>
          <w:sz w:val="28"/>
          <w:szCs w:val="28"/>
          <w:lang w:val="uk-UA"/>
        </w:rPr>
        <w:t xml:space="preserve">цільової Програми </w:t>
      </w:r>
      <w:r w:rsidR="002634FC" w:rsidRPr="002634FC">
        <w:rPr>
          <w:sz w:val="28"/>
          <w:szCs w:val="28"/>
          <w:lang w:val="uk-UA"/>
        </w:rPr>
        <w:t>фінансової підтримки Об’єднання співвласників багатоквартирного будинку «</w:t>
      </w:r>
      <w:r w:rsidR="005C6B94">
        <w:rPr>
          <w:sz w:val="28"/>
          <w:szCs w:val="28"/>
          <w:lang w:val="uk-UA"/>
        </w:rPr>
        <w:t>ЦЕНТР-56»</w:t>
      </w:r>
      <w:r w:rsidR="00091705" w:rsidRPr="00091705">
        <w:rPr>
          <w:sz w:val="28"/>
          <w:szCs w:val="28"/>
          <w:lang w:val="uk-UA"/>
        </w:rPr>
        <w:t xml:space="preserve"> на 2025 </w:t>
      </w:r>
      <w:r w:rsidR="002634FC" w:rsidRPr="002634FC">
        <w:rPr>
          <w:sz w:val="28"/>
          <w:szCs w:val="28"/>
          <w:lang w:val="uk-UA"/>
        </w:rPr>
        <w:t>рік</w:t>
      </w:r>
      <w:r w:rsidR="00F30F6C" w:rsidRPr="00BA2E40">
        <w:rPr>
          <w:sz w:val="28"/>
          <w:szCs w:val="28"/>
          <w:lang w:val="uk-UA"/>
        </w:rPr>
        <w:t xml:space="preserve">, з метою </w:t>
      </w:r>
      <w:r w:rsidR="00BE17FD" w:rsidRPr="00BA2E40">
        <w:rPr>
          <w:sz w:val="28"/>
          <w:szCs w:val="28"/>
          <w:lang w:val="uk-UA"/>
        </w:rPr>
        <w:t xml:space="preserve">забезпечення </w:t>
      </w:r>
      <w:r w:rsidR="002634FC">
        <w:rPr>
          <w:sz w:val="28"/>
          <w:szCs w:val="28"/>
          <w:lang w:val="uk-UA"/>
        </w:rPr>
        <w:t>належного рівня благополуччя мешканців громади</w:t>
      </w:r>
      <w:r w:rsidR="00843FBA" w:rsidRPr="00BA2E40">
        <w:rPr>
          <w:sz w:val="28"/>
          <w:szCs w:val="28"/>
          <w:lang w:val="uk-UA"/>
        </w:rPr>
        <w:t>,</w:t>
      </w:r>
      <w:r w:rsidRPr="00BA2E40">
        <w:rPr>
          <w:sz w:val="28"/>
          <w:szCs w:val="28"/>
          <w:lang w:val="uk-UA"/>
        </w:rPr>
        <w:t xml:space="preserve"> </w:t>
      </w:r>
      <w:r w:rsidR="002634FC" w:rsidRPr="002634FC">
        <w:rPr>
          <w:sz w:val="28"/>
          <w:szCs w:val="28"/>
          <w:lang w:val="uk-UA"/>
        </w:rPr>
        <w:t xml:space="preserve">відповідно до Закону України «Про особливості здійснення права власності у багатоквартирному будинку», Закону України «Про об’єднання співвласників багатоквартирного будинку», </w:t>
      </w:r>
      <w:r w:rsidRPr="00BA2E40">
        <w:rPr>
          <w:sz w:val="28"/>
          <w:szCs w:val="28"/>
          <w:lang w:val="uk-UA"/>
        </w:rPr>
        <w:t xml:space="preserve">керуючись </w:t>
      </w:r>
      <w:r w:rsidR="000941AF" w:rsidRPr="00BA2E40">
        <w:rPr>
          <w:sz w:val="28"/>
          <w:szCs w:val="28"/>
          <w:lang w:val="uk-UA"/>
        </w:rPr>
        <w:t xml:space="preserve">пунктом 22 частини першої статті 26, </w:t>
      </w:r>
      <w:r w:rsidR="00756C8C">
        <w:rPr>
          <w:sz w:val="28"/>
          <w:szCs w:val="28"/>
          <w:lang w:val="uk-UA"/>
        </w:rPr>
        <w:t xml:space="preserve">частиною першою </w:t>
      </w:r>
      <w:r w:rsidR="000941AF" w:rsidRPr="00BA2E40">
        <w:rPr>
          <w:sz w:val="28"/>
          <w:szCs w:val="28"/>
          <w:lang w:val="uk-UA"/>
        </w:rPr>
        <w:t>статт</w:t>
      </w:r>
      <w:r w:rsidR="00756C8C">
        <w:rPr>
          <w:sz w:val="28"/>
          <w:szCs w:val="28"/>
          <w:lang w:val="uk-UA"/>
        </w:rPr>
        <w:t>і</w:t>
      </w:r>
      <w:r w:rsidR="000941AF" w:rsidRPr="00BA2E40">
        <w:rPr>
          <w:sz w:val="28"/>
          <w:szCs w:val="28"/>
          <w:lang w:val="uk-UA"/>
        </w:rPr>
        <w:t xml:space="preserve"> 59 </w:t>
      </w:r>
      <w:r w:rsidRPr="00BA2E40">
        <w:rPr>
          <w:sz w:val="28"/>
          <w:szCs w:val="28"/>
          <w:lang w:val="uk-UA"/>
        </w:rPr>
        <w:t>Закону України «Про місцеве самоврядування в Україні»</w:t>
      </w:r>
      <w:r w:rsidR="0001314A" w:rsidRPr="00BA2E40">
        <w:rPr>
          <w:sz w:val="28"/>
          <w:szCs w:val="28"/>
          <w:lang w:val="uk-UA"/>
        </w:rPr>
        <w:t>,</w:t>
      </w:r>
      <w:r w:rsidRPr="00BA2E40">
        <w:rPr>
          <w:sz w:val="28"/>
          <w:szCs w:val="28"/>
          <w:lang w:val="uk-UA"/>
        </w:rPr>
        <w:t xml:space="preserve"> </w:t>
      </w:r>
      <w:r w:rsidRPr="00BA2E40">
        <w:rPr>
          <w:b/>
          <w:sz w:val="28"/>
          <w:szCs w:val="28"/>
          <w:lang w:val="uk-UA"/>
        </w:rPr>
        <w:t>міськ</w:t>
      </w:r>
      <w:r w:rsidR="000941AF" w:rsidRPr="00BA2E40">
        <w:rPr>
          <w:b/>
          <w:sz w:val="28"/>
          <w:szCs w:val="28"/>
          <w:lang w:val="uk-UA"/>
        </w:rPr>
        <w:t>а</w:t>
      </w:r>
      <w:r w:rsidRPr="00BA2E40">
        <w:rPr>
          <w:b/>
          <w:sz w:val="28"/>
          <w:szCs w:val="28"/>
          <w:lang w:val="uk-UA"/>
        </w:rPr>
        <w:t xml:space="preserve"> рад</w:t>
      </w:r>
      <w:r w:rsidR="000941AF" w:rsidRPr="00BA2E40">
        <w:rPr>
          <w:b/>
          <w:sz w:val="28"/>
          <w:szCs w:val="28"/>
          <w:lang w:val="uk-UA"/>
        </w:rPr>
        <w:t>а</w:t>
      </w:r>
      <w:r w:rsidRPr="00BA2E40">
        <w:rPr>
          <w:b/>
          <w:sz w:val="28"/>
          <w:szCs w:val="28"/>
          <w:lang w:val="uk-UA"/>
        </w:rPr>
        <w:t xml:space="preserve"> </w:t>
      </w:r>
      <w:r w:rsidR="000941AF" w:rsidRPr="00BA2E40">
        <w:rPr>
          <w:b/>
          <w:sz w:val="28"/>
          <w:szCs w:val="28"/>
          <w:lang w:val="uk-UA"/>
        </w:rPr>
        <w:t>ВИРІШИЛА</w:t>
      </w:r>
      <w:r w:rsidRPr="00BA2E40">
        <w:rPr>
          <w:sz w:val="28"/>
          <w:szCs w:val="28"/>
          <w:lang w:val="uk-UA"/>
        </w:rPr>
        <w:t>:</w:t>
      </w:r>
    </w:p>
    <w:p w14:paraId="7AEED32F" w14:textId="1B9FDC4D" w:rsidR="006B6534" w:rsidRPr="00BA2E40" w:rsidRDefault="006B6534" w:rsidP="006B6534">
      <w:pPr>
        <w:ind w:firstLine="720"/>
        <w:jc w:val="both"/>
        <w:rPr>
          <w:sz w:val="28"/>
          <w:szCs w:val="28"/>
          <w:lang w:val="uk-UA"/>
        </w:rPr>
      </w:pPr>
      <w:r w:rsidRPr="00BA2E40">
        <w:rPr>
          <w:sz w:val="28"/>
          <w:szCs w:val="28"/>
          <w:lang w:val="uk-UA"/>
        </w:rPr>
        <w:t>1.</w:t>
      </w:r>
      <w:r w:rsidR="00843FBA" w:rsidRPr="00BA2E40">
        <w:rPr>
          <w:sz w:val="28"/>
          <w:szCs w:val="28"/>
          <w:lang w:val="uk-UA"/>
        </w:rPr>
        <w:t> </w:t>
      </w:r>
      <w:r w:rsidR="000941AF" w:rsidRPr="00BA2E40">
        <w:rPr>
          <w:sz w:val="28"/>
          <w:szCs w:val="28"/>
          <w:lang w:val="uk-UA"/>
        </w:rPr>
        <w:t>Затвердити</w:t>
      </w:r>
      <w:r w:rsidRPr="00BA2E40">
        <w:rPr>
          <w:sz w:val="28"/>
          <w:szCs w:val="28"/>
          <w:lang w:val="uk-UA"/>
        </w:rPr>
        <w:t xml:space="preserve"> </w:t>
      </w:r>
      <w:r w:rsidR="00843FBA" w:rsidRPr="00BA2E40">
        <w:rPr>
          <w:sz w:val="28"/>
          <w:szCs w:val="28"/>
          <w:lang w:val="uk-UA"/>
        </w:rPr>
        <w:t xml:space="preserve">цільову Програму </w:t>
      </w:r>
      <w:r w:rsidR="002634FC" w:rsidRPr="002634FC">
        <w:rPr>
          <w:sz w:val="28"/>
          <w:szCs w:val="28"/>
          <w:lang w:val="uk-UA"/>
        </w:rPr>
        <w:t>фінансової підтримки Об’єднання співвласників багатоквартирного будинку «</w:t>
      </w:r>
      <w:r w:rsidR="005C6B94">
        <w:rPr>
          <w:sz w:val="28"/>
          <w:szCs w:val="28"/>
          <w:lang w:val="uk-UA"/>
        </w:rPr>
        <w:t>ЦЕНТР-56»</w:t>
      </w:r>
      <w:r w:rsidR="00091705" w:rsidRPr="00091705">
        <w:rPr>
          <w:sz w:val="28"/>
          <w:szCs w:val="28"/>
          <w:lang w:val="uk-UA"/>
        </w:rPr>
        <w:t xml:space="preserve"> на 2025 </w:t>
      </w:r>
      <w:r w:rsidR="002634FC" w:rsidRPr="002634FC">
        <w:rPr>
          <w:sz w:val="28"/>
          <w:szCs w:val="28"/>
          <w:lang w:val="uk-UA"/>
        </w:rPr>
        <w:t>рік</w:t>
      </w:r>
      <w:r w:rsidR="007C7A01" w:rsidRPr="00BA2E40">
        <w:rPr>
          <w:sz w:val="28"/>
          <w:szCs w:val="28"/>
          <w:lang w:val="uk-UA"/>
        </w:rPr>
        <w:t xml:space="preserve">, що </w:t>
      </w:r>
      <w:r w:rsidR="000941AF" w:rsidRPr="00BA2E40">
        <w:rPr>
          <w:sz w:val="28"/>
          <w:szCs w:val="28"/>
          <w:lang w:val="uk-UA"/>
        </w:rPr>
        <w:t>додається</w:t>
      </w:r>
      <w:r w:rsidR="007C7A01" w:rsidRPr="00BA2E40">
        <w:rPr>
          <w:sz w:val="28"/>
          <w:szCs w:val="28"/>
          <w:lang w:val="uk-UA"/>
        </w:rPr>
        <w:t xml:space="preserve"> (надалі</w:t>
      </w:r>
      <w:r w:rsidR="001F5F55" w:rsidRPr="00BA2E40">
        <w:rPr>
          <w:sz w:val="28"/>
          <w:szCs w:val="28"/>
          <w:lang w:val="uk-UA"/>
        </w:rPr>
        <w:t xml:space="preserve"> – </w:t>
      </w:r>
      <w:r w:rsidR="007C7A01" w:rsidRPr="00BA2E40">
        <w:rPr>
          <w:sz w:val="28"/>
          <w:szCs w:val="28"/>
          <w:lang w:val="uk-UA"/>
        </w:rPr>
        <w:t>Програма)</w:t>
      </w:r>
      <w:r w:rsidRPr="00BA2E40">
        <w:rPr>
          <w:sz w:val="28"/>
          <w:szCs w:val="28"/>
          <w:lang w:val="uk-UA"/>
        </w:rPr>
        <w:t>.</w:t>
      </w:r>
    </w:p>
    <w:p w14:paraId="0B14445E" w14:textId="77777777" w:rsidR="00091705" w:rsidRPr="00C1376F" w:rsidRDefault="00091705" w:rsidP="00091705">
      <w:pPr>
        <w:ind w:firstLine="720"/>
        <w:jc w:val="both"/>
        <w:rPr>
          <w:sz w:val="28"/>
          <w:szCs w:val="28"/>
          <w:lang w:val="uk-UA"/>
        </w:rPr>
      </w:pPr>
      <w:r w:rsidRPr="00C1376F">
        <w:rPr>
          <w:sz w:val="28"/>
          <w:szCs w:val="28"/>
          <w:lang w:val="uk-UA"/>
        </w:rPr>
        <w:t>2. Організацію виконання цього рішення покласти на управління житлово-комунального господарства та містобудування міської ради (начальник –             Третяк А.Ю.), а контроль – на заступника міського голови з питань діяльності виконавчих органів міської ради Галустяна В.Е. та на постійну комісію з питань земельних відносин, природних ресурсів, екології, житлово-комунального господарства, благоустрою, будівництва та архітектури (голова комісії Стороженко Г.Я.).</w:t>
      </w:r>
    </w:p>
    <w:p w14:paraId="2BBFC869" w14:textId="77777777" w:rsidR="006B6534" w:rsidRPr="00BA2E40" w:rsidRDefault="006B6534" w:rsidP="006B6534">
      <w:pPr>
        <w:tabs>
          <w:tab w:val="left" w:pos="7020"/>
        </w:tabs>
        <w:rPr>
          <w:sz w:val="28"/>
          <w:szCs w:val="28"/>
          <w:lang w:val="uk-UA"/>
        </w:rPr>
      </w:pPr>
    </w:p>
    <w:p w14:paraId="77781C0A" w14:textId="77777777" w:rsidR="006B6534" w:rsidRPr="00BA2E40" w:rsidRDefault="006B6534" w:rsidP="006B6534">
      <w:pPr>
        <w:tabs>
          <w:tab w:val="left" w:pos="7020"/>
        </w:tabs>
        <w:rPr>
          <w:sz w:val="28"/>
          <w:szCs w:val="28"/>
          <w:lang w:val="uk-UA"/>
        </w:rPr>
      </w:pPr>
    </w:p>
    <w:p w14:paraId="55D898CD" w14:textId="640A268D" w:rsidR="006B6534" w:rsidRPr="00BA2E40" w:rsidRDefault="00843FBA" w:rsidP="006B6534">
      <w:pPr>
        <w:tabs>
          <w:tab w:val="left" w:pos="7020"/>
        </w:tabs>
        <w:rPr>
          <w:sz w:val="28"/>
          <w:szCs w:val="28"/>
          <w:lang w:val="uk-UA"/>
        </w:rPr>
      </w:pPr>
      <w:r w:rsidRPr="00BA2E40">
        <w:rPr>
          <w:b/>
          <w:sz w:val="28"/>
          <w:szCs w:val="28"/>
          <w:lang w:val="uk-UA"/>
        </w:rPr>
        <w:t>Міський голова</w:t>
      </w:r>
      <w:r w:rsidR="006B6534" w:rsidRPr="00BA2E40">
        <w:rPr>
          <w:b/>
          <w:sz w:val="28"/>
          <w:szCs w:val="28"/>
          <w:lang w:val="uk-UA"/>
        </w:rPr>
        <w:tab/>
      </w:r>
      <w:r w:rsidRPr="00BA2E40">
        <w:rPr>
          <w:b/>
          <w:sz w:val="28"/>
          <w:szCs w:val="28"/>
          <w:lang w:val="uk-UA"/>
        </w:rPr>
        <w:t>Надія ВАЙЛО</w:t>
      </w:r>
      <w:r w:rsidR="00BE17FD" w:rsidRPr="00BA2E40">
        <w:rPr>
          <w:sz w:val="28"/>
          <w:szCs w:val="28"/>
          <w:lang w:val="uk-UA"/>
        </w:rPr>
        <w:t xml:space="preserve"> </w:t>
      </w:r>
    </w:p>
    <w:p w14:paraId="716AE356" w14:textId="0907A286" w:rsidR="00D37A26" w:rsidRPr="00BA2E40" w:rsidRDefault="006B6534" w:rsidP="00D37A26">
      <w:pPr>
        <w:ind w:left="6300"/>
        <w:rPr>
          <w:sz w:val="28"/>
          <w:szCs w:val="28"/>
          <w:lang w:val="uk-UA"/>
        </w:rPr>
      </w:pPr>
      <w:r w:rsidRPr="00BA2E40">
        <w:rPr>
          <w:sz w:val="28"/>
          <w:szCs w:val="28"/>
          <w:lang w:val="uk-UA"/>
        </w:rPr>
        <w:br w:type="page"/>
      </w:r>
      <w:r w:rsidR="00D32FBE" w:rsidRPr="00BA2E40">
        <w:rPr>
          <w:sz w:val="28"/>
          <w:szCs w:val="28"/>
          <w:lang w:val="uk-UA"/>
        </w:rPr>
        <w:lastRenderedPageBreak/>
        <w:t>ЗАТВЕРДЖЕНО</w:t>
      </w:r>
    </w:p>
    <w:p w14:paraId="2CA0458A" w14:textId="226BD54D" w:rsidR="00D37A26" w:rsidRPr="00BA2E40" w:rsidRDefault="00AE3A90" w:rsidP="00D37A26">
      <w:pPr>
        <w:ind w:left="6300"/>
        <w:rPr>
          <w:sz w:val="28"/>
          <w:szCs w:val="28"/>
          <w:lang w:val="uk-UA"/>
        </w:rPr>
      </w:pPr>
      <w:r w:rsidRPr="00BA2E40">
        <w:rPr>
          <w:sz w:val="28"/>
          <w:szCs w:val="28"/>
          <w:lang w:val="uk-UA"/>
        </w:rPr>
        <w:t xml:space="preserve">Рішення </w:t>
      </w:r>
      <w:r w:rsidR="00D37A26" w:rsidRPr="00BA2E40">
        <w:rPr>
          <w:sz w:val="28"/>
          <w:szCs w:val="28"/>
          <w:lang w:val="uk-UA"/>
        </w:rPr>
        <w:t>міської ради</w:t>
      </w:r>
    </w:p>
    <w:p w14:paraId="1B989D2C" w14:textId="2C4A45AD" w:rsidR="00D37A26" w:rsidRPr="00BA2E40" w:rsidRDefault="006413FC" w:rsidP="00D37A26">
      <w:pPr>
        <w:ind w:left="63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22</w:t>
      </w:r>
      <w:bookmarkStart w:id="2" w:name="_GoBack"/>
      <w:bookmarkEnd w:id="2"/>
      <w:r>
        <w:rPr>
          <w:sz w:val="28"/>
          <w:szCs w:val="28"/>
          <w:lang w:val="uk-UA"/>
        </w:rPr>
        <w:t>.08.2025</w:t>
      </w:r>
      <w:r w:rsidR="00C85CE9" w:rsidRPr="00BA2E40">
        <w:rPr>
          <w:sz w:val="28"/>
          <w:szCs w:val="28"/>
          <w:lang w:val="uk-UA"/>
        </w:rPr>
        <w:t xml:space="preserve"> </w:t>
      </w:r>
      <w:r w:rsidR="00D37A26" w:rsidRPr="00BA2E40">
        <w:rPr>
          <w:sz w:val="28"/>
          <w:szCs w:val="28"/>
          <w:lang w:val="uk-UA"/>
        </w:rPr>
        <w:t>№</w:t>
      </w:r>
      <w:r w:rsidR="00C85CE9" w:rsidRPr="00BA2E4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1073</w:t>
      </w:r>
    </w:p>
    <w:p w14:paraId="48D252E3" w14:textId="77777777" w:rsidR="00D37A26" w:rsidRPr="00BA2E40" w:rsidRDefault="00D37A26" w:rsidP="00D37A26">
      <w:pPr>
        <w:ind w:left="6300"/>
        <w:rPr>
          <w:sz w:val="28"/>
          <w:szCs w:val="28"/>
          <w:lang w:val="uk-UA"/>
        </w:rPr>
      </w:pPr>
    </w:p>
    <w:p w14:paraId="47C2A741" w14:textId="77777777" w:rsidR="00F30F6C" w:rsidRPr="00BA2E40" w:rsidRDefault="00F30F6C" w:rsidP="00F30F6C">
      <w:pPr>
        <w:jc w:val="center"/>
        <w:rPr>
          <w:b/>
          <w:bCs/>
          <w:sz w:val="28"/>
          <w:szCs w:val="28"/>
          <w:lang w:val="uk-UA"/>
        </w:rPr>
      </w:pPr>
    </w:p>
    <w:p w14:paraId="11974BD2" w14:textId="77777777" w:rsidR="00F30F6C" w:rsidRPr="00BA2E40" w:rsidRDefault="00F30F6C" w:rsidP="00F30F6C">
      <w:pPr>
        <w:jc w:val="center"/>
        <w:rPr>
          <w:b/>
          <w:bCs/>
          <w:sz w:val="28"/>
          <w:szCs w:val="28"/>
          <w:lang w:val="uk-UA"/>
        </w:rPr>
      </w:pPr>
    </w:p>
    <w:p w14:paraId="74447DA5" w14:textId="77777777" w:rsidR="00F30F6C" w:rsidRPr="00BA2E40" w:rsidRDefault="00F30F6C" w:rsidP="00F30F6C">
      <w:pPr>
        <w:jc w:val="center"/>
        <w:rPr>
          <w:b/>
          <w:bCs/>
          <w:sz w:val="28"/>
          <w:szCs w:val="28"/>
          <w:lang w:val="uk-UA"/>
        </w:rPr>
      </w:pPr>
    </w:p>
    <w:p w14:paraId="0295124A" w14:textId="77777777" w:rsidR="00F30F6C" w:rsidRPr="00BA2E40" w:rsidRDefault="00F30F6C" w:rsidP="00F30F6C">
      <w:pPr>
        <w:jc w:val="center"/>
        <w:rPr>
          <w:b/>
          <w:bCs/>
          <w:sz w:val="28"/>
          <w:szCs w:val="28"/>
          <w:lang w:val="uk-UA"/>
        </w:rPr>
      </w:pPr>
    </w:p>
    <w:p w14:paraId="2BEB515D" w14:textId="77777777" w:rsidR="00F30F6C" w:rsidRPr="00BA2E40" w:rsidRDefault="00F30F6C" w:rsidP="00F30F6C">
      <w:pPr>
        <w:jc w:val="center"/>
        <w:rPr>
          <w:b/>
          <w:bCs/>
          <w:sz w:val="28"/>
          <w:szCs w:val="28"/>
          <w:lang w:val="uk-UA"/>
        </w:rPr>
      </w:pPr>
    </w:p>
    <w:p w14:paraId="7D9D2444" w14:textId="77777777" w:rsidR="00F30F6C" w:rsidRPr="00BA2E40" w:rsidRDefault="00F30F6C" w:rsidP="00F30F6C">
      <w:pPr>
        <w:jc w:val="center"/>
        <w:rPr>
          <w:b/>
          <w:bCs/>
          <w:sz w:val="28"/>
          <w:szCs w:val="28"/>
          <w:lang w:val="uk-UA"/>
        </w:rPr>
      </w:pPr>
    </w:p>
    <w:p w14:paraId="1085407D" w14:textId="77777777" w:rsidR="00F30F6C" w:rsidRPr="00BA2E40" w:rsidRDefault="00F30F6C" w:rsidP="00F30F6C">
      <w:pPr>
        <w:jc w:val="center"/>
        <w:rPr>
          <w:b/>
          <w:bCs/>
          <w:sz w:val="28"/>
          <w:szCs w:val="28"/>
          <w:lang w:val="uk-UA"/>
        </w:rPr>
      </w:pPr>
    </w:p>
    <w:p w14:paraId="6307B195" w14:textId="77777777" w:rsidR="00F30F6C" w:rsidRPr="00BA2E40" w:rsidRDefault="00F30F6C" w:rsidP="00F30F6C">
      <w:pPr>
        <w:jc w:val="center"/>
        <w:rPr>
          <w:b/>
          <w:bCs/>
          <w:sz w:val="28"/>
          <w:szCs w:val="28"/>
          <w:lang w:val="uk-UA"/>
        </w:rPr>
      </w:pPr>
    </w:p>
    <w:p w14:paraId="3934877B" w14:textId="77777777" w:rsidR="00F30F6C" w:rsidRPr="00BA2E40" w:rsidRDefault="00F30F6C" w:rsidP="00F30F6C">
      <w:pPr>
        <w:jc w:val="center"/>
        <w:rPr>
          <w:b/>
          <w:bCs/>
          <w:sz w:val="28"/>
          <w:szCs w:val="28"/>
          <w:lang w:val="uk-UA"/>
        </w:rPr>
      </w:pPr>
    </w:p>
    <w:p w14:paraId="08F506F4" w14:textId="77777777" w:rsidR="005B5183" w:rsidRDefault="00D46823" w:rsidP="005B5183">
      <w:pPr>
        <w:jc w:val="center"/>
        <w:rPr>
          <w:b/>
          <w:sz w:val="32"/>
          <w:szCs w:val="32"/>
          <w:lang w:val="uk-UA"/>
        </w:rPr>
      </w:pPr>
      <w:r w:rsidRPr="00BA2E40">
        <w:rPr>
          <w:b/>
          <w:sz w:val="32"/>
          <w:szCs w:val="32"/>
          <w:lang w:val="uk-UA"/>
        </w:rPr>
        <w:t xml:space="preserve">Цільова </w:t>
      </w:r>
      <w:r w:rsidR="00843FBA" w:rsidRPr="00BA2E40">
        <w:rPr>
          <w:b/>
          <w:sz w:val="32"/>
          <w:szCs w:val="32"/>
          <w:lang w:val="uk-UA"/>
        </w:rPr>
        <w:t xml:space="preserve">Програма </w:t>
      </w:r>
      <w:bookmarkStart w:id="3" w:name="_Hlk64448920"/>
    </w:p>
    <w:p w14:paraId="1575B44F" w14:textId="65969633" w:rsidR="00BE17FD" w:rsidRPr="00BA2E40" w:rsidRDefault="005B5183" w:rsidP="005B5183">
      <w:pPr>
        <w:jc w:val="center"/>
        <w:rPr>
          <w:b/>
          <w:bCs/>
          <w:sz w:val="28"/>
          <w:szCs w:val="28"/>
          <w:lang w:val="uk-UA"/>
        </w:rPr>
      </w:pPr>
      <w:r w:rsidRPr="005B5183">
        <w:rPr>
          <w:b/>
          <w:sz w:val="32"/>
          <w:szCs w:val="32"/>
          <w:lang w:val="uk-UA"/>
        </w:rPr>
        <w:t>фінансової підтримки Об’єднання співвласників багатоквартирного будинку «</w:t>
      </w:r>
      <w:r w:rsidR="005C6B94">
        <w:rPr>
          <w:b/>
          <w:sz w:val="32"/>
          <w:szCs w:val="32"/>
          <w:lang w:val="uk-UA"/>
        </w:rPr>
        <w:t>ЦЕНТР-56»</w:t>
      </w:r>
      <w:r w:rsidR="00091705" w:rsidRPr="00091705">
        <w:rPr>
          <w:b/>
          <w:sz w:val="32"/>
          <w:szCs w:val="32"/>
          <w:lang w:val="uk-UA"/>
        </w:rPr>
        <w:t xml:space="preserve"> на 2025 </w:t>
      </w:r>
      <w:r w:rsidRPr="005B5183">
        <w:rPr>
          <w:b/>
          <w:sz w:val="32"/>
          <w:szCs w:val="32"/>
          <w:lang w:val="uk-UA"/>
        </w:rPr>
        <w:t xml:space="preserve">рік </w:t>
      </w:r>
      <w:r w:rsidR="00F30F6C" w:rsidRPr="00BA2E40">
        <w:rPr>
          <w:b/>
          <w:bCs/>
          <w:sz w:val="28"/>
          <w:szCs w:val="28"/>
          <w:lang w:val="uk-UA"/>
        </w:rPr>
        <w:br w:type="page"/>
      </w:r>
    </w:p>
    <w:bookmarkEnd w:id="3"/>
    <w:p w14:paraId="3B7F24A4" w14:textId="77777777" w:rsidR="00D46823" w:rsidRPr="00BA2E40" w:rsidRDefault="00D46823" w:rsidP="00D46823">
      <w:pPr>
        <w:ind w:left="360"/>
        <w:jc w:val="center"/>
        <w:rPr>
          <w:b/>
          <w:bCs/>
          <w:sz w:val="28"/>
          <w:szCs w:val="28"/>
          <w:lang w:val="uk-UA"/>
        </w:rPr>
      </w:pPr>
      <w:r w:rsidRPr="00BA2E40">
        <w:rPr>
          <w:b/>
          <w:bCs/>
          <w:sz w:val="28"/>
          <w:szCs w:val="28"/>
          <w:lang w:val="uk-UA"/>
        </w:rPr>
        <w:lastRenderedPageBreak/>
        <w:t>1. Паспорт Програми</w:t>
      </w:r>
    </w:p>
    <w:p w14:paraId="17AD8611" w14:textId="77777777" w:rsidR="00D46823" w:rsidRPr="00BA2E40" w:rsidRDefault="00D46823" w:rsidP="00D46823">
      <w:pPr>
        <w:jc w:val="center"/>
        <w:rPr>
          <w:b/>
          <w:bCs/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"/>
        <w:gridCol w:w="3240"/>
        <w:gridCol w:w="5863"/>
      </w:tblGrid>
      <w:tr w:rsidR="00D46823" w:rsidRPr="00BA2E40" w14:paraId="49E40CCD" w14:textId="77777777" w:rsidTr="005063DF">
        <w:tc>
          <w:tcPr>
            <w:tcW w:w="468" w:type="dxa"/>
            <w:shd w:val="clear" w:color="auto" w:fill="auto"/>
          </w:tcPr>
          <w:p w14:paraId="76FCEF86" w14:textId="77777777" w:rsidR="00D46823" w:rsidRPr="00BA2E40" w:rsidRDefault="00D46823" w:rsidP="00D46823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BA2E40">
              <w:rPr>
                <w:bCs/>
                <w:sz w:val="28"/>
                <w:szCs w:val="28"/>
                <w:lang w:val="uk-UA"/>
              </w:rPr>
              <w:t>1.</w:t>
            </w:r>
          </w:p>
        </w:tc>
        <w:tc>
          <w:tcPr>
            <w:tcW w:w="3240" w:type="dxa"/>
            <w:shd w:val="clear" w:color="auto" w:fill="auto"/>
          </w:tcPr>
          <w:p w14:paraId="607DCE1B" w14:textId="77777777" w:rsidR="00D46823" w:rsidRPr="00BA2E40" w:rsidRDefault="00D46823" w:rsidP="00D46823">
            <w:pPr>
              <w:rPr>
                <w:bCs/>
                <w:sz w:val="28"/>
                <w:szCs w:val="28"/>
                <w:lang w:val="uk-UA"/>
              </w:rPr>
            </w:pPr>
            <w:r w:rsidRPr="00BA2E40">
              <w:rPr>
                <w:bCs/>
                <w:sz w:val="28"/>
                <w:szCs w:val="28"/>
                <w:lang w:val="uk-UA"/>
              </w:rPr>
              <w:t>Ініціатор розроблення Програми</w:t>
            </w:r>
          </w:p>
        </w:tc>
        <w:tc>
          <w:tcPr>
            <w:tcW w:w="5863" w:type="dxa"/>
            <w:shd w:val="clear" w:color="auto" w:fill="auto"/>
          </w:tcPr>
          <w:p w14:paraId="5558C756" w14:textId="77777777" w:rsidR="00D46823" w:rsidRPr="00BA2E40" w:rsidRDefault="00D46823" w:rsidP="00D46823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BA2E40">
              <w:rPr>
                <w:bCs/>
                <w:sz w:val="28"/>
                <w:szCs w:val="28"/>
                <w:lang w:val="uk-UA"/>
              </w:rPr>
              <w:t>Виконавчий комітет міської ради</w:t>
            </w:r>
          </w:p>
        </w:tc>
      </w:tr>
      <w:tr w:rsidR="00D46823" w:rsidRPr="005D4B9A" w14:paraId="59745B16" w14:textId="77777777" w:rsidTr="005063DF">
        <w:tc>
          <w:tcPr>
            <w:tcW w:w="468" w:type="dxa"/>
            <w:shd w:val="clear" w:color="auto" w:fill="auto"/>
          </w:tcPr>
          <w:p w14:paraId="4CCBF727" w14:textId="77777777" w:rsidR="00D46823" w:rsidRPr="00BA2E40" w:rsidRDefault="00D46823" w:rsidP="00D46823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BA2E40">
              <w:rPr>
                <w:bCs/>
                <w:sz w:val="28"/>
                <w:szCs w:val="28"/>
                <w:lang w:val="uk-UA"/>
              </w:rPr>
              <w:t>2.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57579" w14:textId="77777777" w:rsidR="00D46823" w:rsidRPr="00BA2E40" w:rsidRDefault="00D46823" w:rsidP="00D46823">
            <w:pPr>
              <w:rPr>
                <w:bCs/>
                <w:sz w:val="28"/>
                <w:szCs w:val="28"/>
                <w:lang w:val="uk-UA"/>
              </w:rPr>
            </w:pPr>
            <w:r w:rsidRPr="00BA2E40">
              <w:rPr>
                <w:sz w:val="28"/>
                <w:lang w:val="uk-UA"/>
              </w:rPr>
              <w:t xml:space="preserve">Дата, номер і назва розпорядження міського голови про розроблення програми </w:t>
            </w:r>
          </w:p>
        </w:tc>
        <w:tc>
          <w:tcPr>
            <w:tcW w:w="58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630888C8" w14:textId="1218FB4D" w:rsidR="00D46823" w:rsidRPr="00BA2E40" w:rsidRDefault="00D46823" w:rsidP="005B5183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BA2E40">
              <w:rPr>
                <w:sz w:val="28"/>
                <w:szCs w:val="28"/>
                <w:lang w:val="uk-UA"/>
              </w:rPr>
              <w:t xml:space="preserve">Розпорядження міського голови від </w:t>
            </w:r>
            <w:r w:rsidR="00BA203B">
              <w:rPr>
                <w:sz w:val="28"/>
                <w:szCs w:val="28"/>
                <w:lang w:val="uk-UA"/>
              </w:rPr>
              <w:t>1</w:t>
            </w:r>
            <w:r w:rsidR="009C7A0E">
              <w:rPr>
                <w:sz w:val="28"/>
                <w:szCs w:val="28"/>
                <w:lang w:val="uk-UA"/>
              </w:rPr>
              <w:t>3</w:t>
            </w:r>
            <w:r w:rsidRPr="00BA2E40">
              <w:rPr>
                <w:sz w:val="28"/>
                <w:szCs w:val="28"/>
                <w:lang w:val="uk-UA"/>
              </w:rPr>
              <w:t>.</w:t>
            </w:r>
            <w:r w:rsidR="00091705">
              <w:rPr>
                <w:sz w:val="28"/>
                <w:szCs w:val="28"/>
                <w:lang w:val="uk-UA"/>
              </w:rPr>
              <w:t>08</w:t>
            </w:r>
            <w:r w:rsidRPr="00BA2E40">
              <w:rPr>
                <w:sz w:val="28"/>
                <w:szCs w:val="28"/>
                <w:lang w:val="uk-UA"/>
              </w:rPr>
              <w:t>.202</w:t>
            </w:r>
            <w:r w:rsidR="00091705">
              <w:rPr>
                <w:sz w:val="28"/>
                <w:szCs w:val="28"/>
                <w:lang w:val="uk-UA"/>
              </w:rPr>
              <w:t>5</w:t>
            </w:r>
            <w:r w:rsidRPr="00BA2E40">
              <w:rPr>
                <w:sz w:val="28"/>
                <w:szCs w:val="28"/>
                <w:lang w:val="uk-UA"/>
              </w:rPr>
              <w:t xml:space="preserve"> № </w:t>
            </w:r>
            <w:r w:rsidR="00BA203B">
              <w:rPr>
                <w:sz w:val="28"/>
                <w:szCs w:val="28"/>
                <w:lang w:val="uk-UA"/>
              </w:rPr>
              <w:t>9</w:t>
            </w:r>
            <w:r w:rsidR="009C7A0E">
              <w:rPr>
                <w:sz w:val="28"/>
                <w:szCs w:val="28"/>
                <w:lang w:val="uk-UA"/>
              </w:rPr>
              <w:t>8</w:t>
            </w:r>
            <w:r w:rsidRPr="00BA2E40">
              <w:rPr>
                <w:sz w:val="28"/>
                <w:szCs w:val="28"/>
                <w:lang w:val="uk-UA"/>
              </w:rPr>
              <w:t>-ОД «</w:t>
            </w:r>
            <w:r w:rsidR="005B5183" w:rsidRPr="005B5183">
              <w:rPr>
                <w:sz w:val="28"/>
                <w:szCs w:val="28"/>
                <w:lang w:val="uk-UA"/>
              </w:rPr>
              <w:t>Про розробку проєкту цільової Програми фінансової підтримки Об’єднання співвласників багатоквартирного будинку «</w:t>
            </w:r>
            <w:r w:rsidR="005C6B94">
              <w:rPr>
                <w:sz w:val="28"/>
                <w:szCs w:val="28"/>
                <w:lang w:val="uk-UA"/>
              </w:rPr>
              <w:t>ЦЕНТР-56»</w:t>
            </w:r>
            <w:r w:rsidR="00091705" w:rsidRPr="00091705">
              <w:rPr>
                <w:sz w:val="28"/>
                <w:szCs w:val="28"/>
                <w:lang w:val="uk-UA"/>
              </w:rPr>
              <w:t xml:space="preserve"> на 2025</w:t>
            </w:r>
            <w:r w:rsidRPr="00BA2E40">
              <w:rPr>
                <w:sz w:val="28"/>
                <w:szCs w:val="28"/>
                <w:lang w:val="uk-UA"/>
              </w:rPr>
              <w:t>»</w:t>
            </w:r>
          </w:p>
        </w:tc>
      </w:tr>
      <w:tr w:rsidR="00D46823" w:rsidRPr="00BA2E40" w14:paraId="266F1EE5" w14:textId="77777777" w:rsidTr="005063DF">
        <w:tc>
          <w:tcPr>
            <w:tcW w:w="468" w:type="dxa"/>
            <w:shd w:val="clear" w:color="auto" w:fill="auto"/>
          </w:tcPr>
          <w:p w14:paraId="5FD7538D" w14:textId="77777777" w:rsidR="00D46823" w:rsidRPr="00BA2E40" w:rsidRDefault="00D46823" w:rsidP="00D46823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BA2E40">
              <w:rPr>
                <w:bCs/>
                <w:sz w:val="28"/>
                <w:szCs w:val="28"/>
                <w:lang w:val="uk-UA"/>
              </w:rPr>
              <w:t>3.</w:t>
            </w:r>
          </w:p>
        </w:tc>
        <w:tc>
          <w:tcPr>
            <w:tcW w:w="3240" w:type="dxa"/>
            <w:shd w:val="clear" w:color="auto" w:fill="auto"/>
          </w:tcPr>
          <w:p w14:paraId="62AD2C06" w14:textId="77777777" w:rsidR="00D46823" w:rsidRPr="00BA2E40" w:rsidRDefault="00D46823" w:rsidP="00D46823">
            <w:pPr>
              <w:rPr>
                <w:bCs/>
                <w:sz w:val="28"/>
                <w:szCs w:val="28"/>
                <w:lang w:val="uk-UA"/>
              </w:rPr>
            </w:pPr>
            <w:r w:rsidRPr="00BA2E40">
              <w:rPr>
                <w:bCs/>
                <w:sz w:val="28"/>
                <w:szCs w:val="28"/>
                <w:lang w:val="uk-UA"/>
              </w:rPr>
              <w:t>Розробник Програми</w:t>
            </w:r>
          </w:p>
        </w:tc>
        <w:tc>
          <w:tcPr>
            <w:tcW w:w="5863" w:type="dxa"/>
            <w:shd w:val="clear" w:color="auto" w:fill="auto"/>
          </w:tcPr>
          <w:p w14:paraId="287EE049" w14:textId="77777777" w:rsidR="00D46823" w:rsidRPr="00BA2E40" w:rsidRDefault="00D46823" w:rsidP="00D46823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BA2E40">
              <w:rPr>
                <w:bCs/>
                <w:sz w:val="28"/>
                <w:szCs w:val="28"/>
                <w:lang w:val="uk-UA"/>
              </w:rPr>
              <w:t>Управління житлово-комунального господарства та містобудування міської ради</w:t>
            </w:r>
          </w:p>
        </w:tc>
      </w:tr>
      <w:tr w:rsidR="00D46823" w:rsidRPr="00BA2E40" w14:paraId="5E803059" w14:textId="77777777" w:rsidTr="005063DF">
        <w:tc>
          <w:tcPr>
            <w:tcW w:w="468" w:type="dxa"/>
            <w:shd w:val="clear" w:color="auto" w:fill="auto"/>
          </w:tcPr>
          <w:p w14:paraId="100110E2" w14:textId="77777777" w:rsidR="00D46823" w:rsidRPr="00BA2E40" w:rsidRDefault="00D46823" w:rsidP="00D46823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BA2E40">
              <w:rPr>
                <w:bCs/>
                <w:sz w:val="28"/>
                <w:szCs w:val="28"/>
                <w:lang w:val="uk-UA"/>
              </w:rPr>
              <w:t>4.</w:t>
            </w:r>
          </w:p>
        </w:tc>
        <w:tc>
          <w:tcPr>
            <w:tcW w:w="3240" w:type="dxa"/>
            <w:shd w:val="clear" w:color="auto" w:fill="auto"/>
          </w:tcPr>
          <w:p w14:paraId="13F171D7" w14:textId="77777777" w:rsidR="00D46823" w:rsidRPr="00BA2E40" w:rsidRDefault="00D46823" w:rsidP="00D46823">
            <w:pPr>
              <w:rPr>
                <w:bCs/>
                <w:sz w:val="28"/>
                <w:szCs w:val="28"/>
                <w:lang w:val="uk-UA"/>
              </w:rPr>
            </w:pPr>
            <w:r w:rsidRPr="00BA2E40">
              <w:rPr>
                <w:bCs/>
                <w:sz w:val="28"/>
                <w:szCs w:val="28"/>
                <w:lang w:val="uk-UA"/>
              </w:rPr>
              <w:t>Відповідальний виконавець Програми</w:t>
            </w:r>
          </w:p>
        </w:tc>
        <w:tc>
          <w:tcPr>
            <w:tcW w:w="5863" w:type="dxa"/>
            <w:shd w:val="clear" w:color="auto" w:fill="auto"/>
          </w:tcPr>
          <w:p w14:paraId="30A90060" w14:textId="4CFCF2AE" w:rsidR="00D46823" w:rsidRPr="00BA2E40" w:rsidRDefault="005B5183" w:rsidP="00D46823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5B5183">
              <w:rPr>
                <w:sz w:val="28"/>
                <w:szCs w:val="28"/>
                <w:lang w:val="uk-UA"/>
              </w:rPr>
              <w:t>Управління житлово-комунального господарства та містобудування міської ради</w:t>
            </w:r>
          </w:p>
        </w:tc>
      </w:tr>
      <w:tr w:rsidR="00D46823" w:rsidRPr="00BA2E40" w14:paraId="3428B138" w14:textId="77777777" w:rsidTr="005063DF">
        <w:tc>
          <w:tcPr>
            <w:tcW w:w="468" w:type="dxa"/>
            <w:shd w:val="clear" w:color="auto" w:fill="auto"/>
          </w:tcPr>
          <w:p w14:paraId="76CBBF7D" w14:textId="77777777" w:rsidR="00D46823" w:rsidRPr="00BA2E40" w:rsidRDefault="00D46823" w:rsidP="00D46823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BA2E40">
              <w:rPr>
                <w:bCs/>
                <w:sz w:val="28"/>
                <w:szCs w:val="28"/>
                <w:lang w:val="uk-UA"/>
              </w:rPr>
              <w:t>5.</w:t>
            </w:r>
          </w:p>
        </w:tc>
        <w:tc>
          <w:tcPr>
            <w:tcW w:w="3240" w:type="dxa"/>
            <w:shd w:val="clear" w:color="auto" w:fill="auto"/>
          </w:tcPr>
          <w:p w14:paraId="017E139A" w14:textId="77777777" w:rsidR="00D46823" w:rsidRPr="00BA2E40" w:rsidRDefault="00D46823" w:rsidP="00D46823">
            <w:pPr>
              <w:rPr>
                <w:bCs/>
                <w:sz w:val="28"/>
                <w:szCs w:val="28"/>
                <w:lang w:val="uk-UA"/>
              </w:rPr>
            </w:pPr>
            <w:r w:rsidRPr="00BA2E40">
              <w:rPr>
                <w:bCs/>
                <w:sz w:val="28"/>
                <w:szCs w:val="28"/>
                <w:lang w:val="uk-UA"/>
              </w:rPr>
              <w:t>Учасники Програми</w:t>
            </w:r>
          </w:p>
        </w:tc>
        <w:tc>
          <w:tcPr>
            <w:tcW w:w="5863" w:type="dxa"/>
            <w:shd w:val="clear" w:color="auto" w:fill="auto"/>
          </w:tcPr>
          <w:p w14:paraId="5CC2B1B7" w14:textId="3D8C3F81" w:rsidR="00D46823" w:rsidRPr="00BA2E40" w:rsidRDefault="005B5183" w:rsidP="00D46823">
            <w:pPr>
              <w:jc w:val="center"/>
              <w:rPr>
                <w:sz w:val="28"/>
                <w:szCs w:val="28"/>
                <w:lang w:val="uk-UA"/>
              </w:rPr>
            </w:pPr>
            <w:r w:rsidRPr="005B5183">
              <w:rPr>
                <w:sz w:val="28"/>
                <w:szCs w:val="28"/>
                <w:lang w:val="uk-UA"/>
              </w:rPr>
              <w:t>Об’єднання співвласників багатоквартирного будинку «</w:t>
            </w:r>
            <w:r w:rsidR="005C6B94">
              <w:rPr>
                <w:sz w:val="28"/>
                <w:szCs w:val="28"/>
                <w:lang w:val="uk-UA"/>
              </w:rPr>
              <w:t>ЦЕНТР-56»</w:t>
            </w:r>
          </w:p>
        </w:tc>
      </w:tr>
      <w:tr w:rsidR="00D46823" w:rsidRPr="00BA2E40" w14:paraId="19462DE6" w14:textId="77777777" w:rsidTr="005063DF">
        <w:tc>
          <w:tcPr>
            <w:tcW w:w="468" w:type="dxa"/>
            <w:shd w:val="clear" w:color="auto" w:fill="auto"/>
          </w:tcPr>
          <w:p w14:paraId="18237A54" w14:textId="77777777" w:rsidR="00D46823" w:rsidRPr="00BA2E40" w:rsidRDefault="00D46823" w:rsidP="00D46823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BA2E40">
              <w:rPr>
                <w:bCs/>
                <w:sz w:val="28"/>
                <w:szCs w:val="28"/>
                <w:lang w:val="uk-UA"/>
              </w:rPr>
              <w:t>6.</w:t>
            </w:r>
          </w:p>
        </w:tc>
        <w:tc>
          <w:tcPr>
            <w:tcW w:w="3240" w:type="dxa"/>
            <w:shd w:val="clear" w:color="auto" w:fill="auto"/>
          </w:tcPr>
          <w:p w14:paraId="241898D9" w14:textId="77777777" w:rsidR="00D46823" w:rsidRPr="00BA2E40" w:rsidRDefault="00D46823" w:rsidP="00D46823">
            <w:pPr>
              <w:rPr>
                <w:bCs/>
                <w:sz w:val="28"/>
                <w:szCs w:val="28"/>
                <w:lang w:val="uk-UA"/>
              </w:rPr>
            </w:pPr>
            <w:r w:rsidRPr="00BA2E40">
              <w:rPr>
                <w:bCs/>
                <w:sz w:val="28"/>
                <w:szCs w:val="28"/>
                <w:lang w:val="uk-UA"/>
              </w:rPr>
              <w:t>Термін реалізації Програми</w:t>
            </w:r>
          </w:p>
        </w:tc>
        <w:tc>
          <w:tcPr>
            <w:tcW w:w="5863" w:type="dxa"/>
            <w:shd w:val="clear" w:color="auto" w:fill="auto"/>
          </w:tcPr>
          <w:p w14:paraId="5EAC7660" w14:textId="3D21CAAE" w:rsidR="00D46823" w:rsidRPr="00BA2E40" w:rsidRDefault="00D46823" w:rsidP="00C20D31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BA2E40">
              <w:rPr>
                <w:bCs/>
                <w:sz w:val="28"/>
                <w:szCs w:val="28"/>
                <w:lang w:val="uk-UA"/>
              </w:rPr>
              <w:t>202</w:t>
            </w:r>
            <w:r w:rsidR="00091705">
              <w:rPr>
                <w:bCs/>
                <w:sz w:val="28"/>
                <w:szCs w:val="28"/>
                <w:lang w:val="uk-UA"/>
              </w:rPr>
              <w:t>5</w:t>
            </w:r>
            <w:r w:rsidRPr="00BA2E40">
              <w:rPr>
                <w:bCs/>
                <w:sz w:val="28"/>
                <w:szCs w:val="28"/>
                <w:lang w:val="uk-UA"/>
              </w:rPr>
              <w:t xml:space="preserve"> рік</w:t>
            </w:r>
          </w:p>
        </w:tc>
      </w:tr>
      <w:tr w:rsidR="005B5183" w:rsidRPr="00BA2E40" w14:paraId="72871D8F" w14:textId="77777777" w:rsidTr="000D42A5">
        <w:tc>
          <w:tcPr>
            <w:tcW w:w="468" w:type="dxa"/>
            <w:shd w:val="clear" w:color="auto" w:fill="auto"/>
          </w:tcPr>
          <w:p w14:paraId="345B8F0C" w14:textId="77777777" w:rsidR="005B5183" w:rsidRPr="00BA2E40" w:rsidRDefault="005B5183" w:rsidP="005B5183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BA2E40">
              <w:rPr>
                <w:bCs/>
                <w:sz w:val="28"/>
                <w:szCs w:val="28"/>
                <w:lang w:val="uk-UA"/>
              </w:rPr>
              <w:t>7.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095BCD3B" w14:textId="77777777" w:rsidR="005B5183" w:rsidRPr="003A3262" w:rsidRDefault="005B5183" w:rsidP="005B5183">
            <w:pPr>
              <w:rPr>
                <w:sz w:val="28"/>
                <w:szCs w:val="28"/>
                <w:lang w:val="uk-UA"/>
              </w:rPr>
            </w:pPr>
            <w:r w:rsidRPr="003A3262">
              <w:rPr>
                <w:sz w:val="28"/>
                <w:szCs w:val="28"/>
                <w:lang w:val="uk-UA"/>
              </w:rPr>
              <w:t>Загальний обсяг фінансування всього, тис. грн,</w:t>
            </w:r>
          </w:p>
          <w:p w14:paraId="378B8591" w14:textId="21DD14EC" w:rsidR="005B5183" w:rsidRPr="00BA2E40" w:rsidRDefault="005B5183" w:rsidP="005B5183">
            <w:pPr>
              <w:rPr>
                <w:bCs/>
                <w:sz w:val="28"/>
                <w:szCs w:val="28"/>
                <w:lang w:val="uk-UA"/>
              </w:rPr>
            </w:pPr>
            <w:r w:rsidRPr="003A3262">
              <w:rPr>
                <w:sz w:val="28"/>
                <w:szCs w:val="28"/>
                <w:lang w:val="uk-UA"/>
              </w:rPr>
              <w:t>в т.ч. за джерелами фінансування:</w:t>
            </w:r>
          </w:p>
        </w:tc>
        <w:tc>
          <w:tcPr>
            <w:tcW w:w="5863" w:type="dxa"/>
            <w:shd w:val="clear" w:color="auto" w:fill="auto"/>
          </w:tcPr>
          <w:p w14:paraId="7E8FED14" w14:textId="5165F1B9" w:rsidR="005B5183" w:rsidRPr="00637BEE" w:rsidRDefault="005C6B94" w:rsidP="005B5183">
            <w:pPr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4</w:t>
            </w:r>
            <w:r w:rsidR="00637BEE" w:rsidRPr="00637BEE">
              <w:rPr>
                <w:bCs/>
                <w:sz w:val="28"/>
                <w:szCs w:val="28"/>
                <w:lang w:val="en-US"/>
              </w:rPr>
              <w:t>00</w:t>
            </w:r>
            <w:r w:rsidR="005B5183" w:rsidRPr="00637BEE">
              <w:rPr>
                <w:bCs/>
                <w:sz w:val="28"/>
                <w:szCs w:val="28"/>
                <w:lang w:val="uk-UA"/>
              </w:rPr>
              <w:t>,0</w:t>
            </w:r>
          </w:p>
        </w:tc>
      </w:tr>
      <w:tr w:rsidR="005B5183" w:rsidRPr="00BA2E40" w14:paraId="3656529F" w14:textId="77777777" w:rsidTr="000D42A5">
        <w:tc>
          <w:tcPr>
            <w:tcW w:w="468" w:type="dxa"/>
            <w:shd w:val="clear" w:color="auto" w:fill="auto"/>
          </w:tcPr>
          <w:p w14:paraId="5E71F37B" w14:textId="77777777" w:rsidR="005B5183" w:rsidRPr="00BA2E40" w:rsidRDefault="005B5183" w:rsidP="005B5183">
            <w:pPr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54969810" w14:textId="0EAE13E4" w:rsidR="005B5183" w:rsidRPr="00BA2E40" w:rsidRDefault="005B5183" w:rsidP="005B5183">
            <w:pPr>
              <w:rPr>
                <w:bCs/>
                <w:sz w:val="28"/>
                <w:szCs w:val="28"/>
                <w:lang w:val="uk-UA"/>
              </w:rPr>
            </w:pPr>
            <w:r w:rsidRPr="0019593A">
              <w:rPr>
                <w:sz w:val="28"/>
                <w:szCs w:val="28"/>
                <w:lang w:val="uk-UA"/>
              </w:rPr>
              <w:t xml:space="preserve">з </w:t>
            </w:r>
            <w:r w:rsidRPr="00BA2E40">
              <w:rPr>
                <w:bCs/>
                <w:sz w:val="28"/>
                <w:szCs w:val="28"/>
                <w:lang w:val="uk-UA"/>
              </w:rPr>
              <w:t xml:space="preserve">бюджету </w:t>
            </w:r>
            <w:r w:rsidR="00BB6F20">
              <w:rPr>
                <w:bCs/>
                <w:sz w:val="28"/>
                <w:szCs w:val="28"/>
                <w:lang w:val="uk-UA"/>
              </w:rPr>
              <w:t xml:space="preserve">Глухівської </w:t>
            </w:r>
            <w:r w:rsidRPr="00BA2E40">
              <w:rPr>
                <w:bCs/>
                <w:sz w:val="28"/>
                <w:szCs w:val="28"/>
                <w:lang w:val="uk-UA"/>
              </w:rPr>
              <w:t>міської територіальної громади</w:t>
            </w:r>
            <w:r w:rsidRPr="0019593A">
              <w:rPr>
                <w:sz w:val="28"/>
                <w:szCs w:val="28"/>
                <w:lang w:val="uk-UA"/>
              </w:rPr>
              <w:t xml:space="preserve">, </w:t>
            </w:r>
            <w:r>
              <w:rPr>
                <w:sz w:val="28"/>
                <w:szCs w:val="28"/>
                <w:lang w:val="uk-UA"/>
              </w:rPr>
              <w:t>тис. грн</w:t>
            </w:r>
          </w:p>
        </w:tc>
        <w:tc>
          <w:tcPr>
            <w:tcW w:w="5863" w:type="dxa"/>
            <w:shd w:val="clear" w:color="auto" w:fill="auto"/>
          </w:tcPr>
          <w:p w14:paraId="30548A9C" w14:textId="1793AFCA" w:rsidR="005B5183" w:rsidRPr="00637BEE" w:rsidRDefault="005C6B94" w:rsidP="005B5183">
            <w:pPr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20</w:t>
            </w:r>
            <w:r w:rsidR="00637BEE" w:rsidRPr="00637BEE">
              <w:rPr>
                <w:bCs/>
                <w:sz w:val="28"/>
                <w:szCs w:val="28"/>
                <w:lang w:val="en-US"/>
              </w:rPr>
              <w:t>0</w:t>
            </w:r>
            <w:r w:rsidR="005B5183" w:rsidRPr="00637BEE">
              <w:rPr>
                <w:bCs/>
                <w:sz w:val="28"/>
                <w:szCs w:val="28"/>
                <w:lang w:val="uk-UA"/>
              </w:rPr>
              <w:t>,0</w:t>
            </w:r>
          </w:p>
        </w:tc>
      </w:tr>
      <w:tr w:rsidR="005B5183" w:rsidRPr="00BA2E40" w14:paraId="353F4232" w14:textId="77777777" w:rsidTr="000D42A5">
        <w:tc>
          <w:tcPr>
            <w:tcW w:w="468" w:type="dxa"/>
            <w:shd w:val="clear" w:color="auto" w:fill="auto"/>
          </w:tcPr>
          <w:p w14:paraId="7A4770D3" w14:textId="77777777" w:rsidR="005B5183" w:rsidRPr="00BA2E40" w:rsidRDefault="005B5183" w:rsidP="005B5183">
            <w:pPr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21C05141" w14:textId="18B21612" w:rsidR="005B5183" w:rsidRPr="00BA2E40" w:rsidRDefault="005B5183" w:rsidP="005B5183">
            <w:pPr>
              <w:rPr>
                <w:bCs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кошти</w:t>
            </w:r>
            <w:r w:rsidRPr="0019593A">
              <w:rPr>
                <w:sz w:val="28"/>
                <w:szCs w:val="28"/>
                <w:lang w:val="uk-UA"/>
              </w:rPr>
              <w:t xml:space="preserve"> </w:t>
            </w:r>
            <w:r w:rsidRPr="005B5183">
              <w:rPr>
                <w:sz w:val="28"/>
                <w:szCs w:val="28"/>
                <w:lang w:val="uk-UA"/>
              </w:rPr>
              <w:t>Об’єднання співвласників багатоквартирного будинку «</w:t>
            </w:r>
            <w:r w:rsidR="005C6B94">
              <w:rPr>
                <w:sz w:val="28"/>
                <w:szCs w:val="28"/>
                <w:lang w:val="uk-UA"/>
              </w:rPr>
              <w:t>ЦЕНТР-56»</w:t>
            </w:r>
            <w:r>
              <w:rPr>
                <w:sz w:val="28"/>
                <w:szCs w:val="28"/>
                <w:lang w:val="uk-UA"/>
              </w:rPr>
              <w:t>,</w:t>
            </w:r>
            <w:r w:rsidRPr="00F93F34">
              <w:rPr>
                <w:sz w:val="28"/>
                <w:szCs w:val="28"/>
                <w:lang w:val="uk-UA"/>
              </w:rPr>
              <w:t xml:space="preserve"> тис. грн</w:t>
            </w:r>
          </w:p>
        </w:tc>
        <w:tc>
          <w:tcPr>
            <w:tcW w:w="5863" w:type="dxa"/>
            <w:shd w:val="clear" w:color="auto" w:fill="auto"/>
          </w:tcPr>
          <w:p w14:paraId="69F9F52A" w14:textId="79A1277C" w:rsidR="005B5183" w:rsidRPr="00637BEE" w:rsidRDefault="005C6B94" w:rsidP="005B5183">
            <w:pPr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20</w:t>
            </w:r>
            <w:r w:rsidR="00637BEE" w:rsidRPr="00637BEE">
              <w:rPr>
                <w:bCs/>
                <w:sz w:val="28"/>
                <w:szCs w:val="28"/>
                <w:lang w:val="en-US"/>
              </w:rPr>
              <w:t>0</w:t>
            </w:r>
            <w:r w:rsidR="005B5183" w:rsidRPr="00637BEE">
              <w:rPr>
                <w:bCs/>
                <w:sz w:val="28"/>
                <w:szCs w:val="28"/>
                <w:lang w:val="uk-UA"/>
              </w:rPr>
              <w:t>,0</w:t>
            </w:r>
          </w:p>
        </w:tc>
      </w:tr>
    </w:tbl>
    <w:p w14:paraId="790CA94E" w14:textId="77777777" w:rsidR="00D46823" w:rsidRPr="00BA2E40" w:rsidRDefault="00D46823" w:rsidP="00D46823">
      <w:pPr>
        <w:jc w:val="center"/>
        <w:rPr>
          <w:b/>
          <w:bCs/>
          <w:sz w:val="28"/>
          <w:szCs w:val="28"/>
          <w:lang w:val="uk-UA"/>
        </w:rPr>
      </w:pPr>
    </w:p>
    <w:p w14:paraId="75C810BD" w14:textId="77777777" w:rsidR="00D46823" w:rsidRPr="00BA2E40" w:rsidRDefault="00D46823" w:rsidP="00D46823">
      <w:pPr>
        <w:ind w:firstLine="709"/>
        <w:jc w:val="center"/>
        <w:rPr>
          <w:b/>
          <w:bCs/>
          <w:sz w:val="28"/>
          <w:szCs w:val="28"/>
          <w:lang w:val="uk-UA"/>
        </w:rPr>
      </w:pPr>
      <w:r w:rsidRPr="00BA2E40">
        <w:rPr>
          <w:b/>
          <w:bCs/>
          <w:sz w:val="28"/>
          <w:szCs w:val="28"/>
          <w:lang w:val="uk-UA"/>
        </w:rPr>
        <w:br w:type="page"/>
      </w:r>
    </w:p>
    <w:p w14:paraId="6F9F517D" w14:textId="77777777" w:rsidR="00F22FFF" w:rsidRPr="00BA2E40" w:rsidRDefault="00F22FFF" w:rsidP="00F22FFF">
      <w:pPr>
        <w:ind w:firstLine="709"/>
        <w:jc w:val="center"/>
        <w:rPr>
          <w:b/>
          <w:sz w:val="28"/>
          <w:szCs w:val="28"/>
          <w:lang w:val="uk-UA"/>
        </w:rPr>
      </w:pPr>
      <w:r w:rsidRPr="00BA2E40">
        <w:rPr>
          <w:b/>
          <w:sz w:val="28"/>
          <w:szCs w:val="28"/>
          <w:lang w:val="uk-UA"/>
        </w:rPr>
        <w:lastRenderedPageBreak/>
        <w:t>2. Визначення проблеми, на розв’язання якої спрямована Програма</w:t>
      </w:r>
    </w:p>
    <w:p w14:paraId="4E060938" w14:textId="77777777" w:rsidR="00F22FFF" w:rsidRPr="00BA2E40" w:rsidRDefault="00F22FFF" w:rsidP="00F22FFF">
      <w:pPr>
        <w:ind w:firstLine="709"/>
        <w:jc w:val="both"/>
        <w:rPr>
          <w:spacing w:val="-2"/>
          <w:sz w:val="28"/>
          <w:szCs w:val="28"/>
          <w:lang w:val="uk-UA"/>
        </w:rPr>
      </w:pPr>
      <w:r w:rsidRPr="00BA2E40">
        <w:rPr>
          <w:spacing w:val="-2"/>
          <w:sz w:val="28"/>
          <w:szCs w:val="28"/>
          <w:lang w:val="uk-UA"/>
        </w:rPr>
        <w:t>Відповідно до Закону України «Про місцеве самоврядування в Україні» на місцеві органи влади покладаються обов’язки здійснювати від імені громади та в її інтересах функції і повноваження місцевого самоврядування, визначені Конституцією України та законами України. Так, до відання міських рад належить, зокрема, питання щодо затвердження програм соціально-економічного та культурного розвитку відповідних адміністративно-територіальних одиниць, цільових програм з інших питань місцевого самоврядування.</w:t>
      </w:r>
    </w:p>
    <w:p w14:paraId="589C76E5" w14:textId="25480F97" w:rsidR="00F22FFF" w:rsidRDefault="00F22FFF" w:rsidP="00F22FFF">
      <w:pPr>
        <w:ind w:firstLine="709"/>
        <w:jc w:val="both"/>
        <w:rPr>
          <w:spacing w:val="-4"/>
          <w:sz w:val="28"/>
          <w:szCs w:val="28"/>
          <w:lang w:val="uk-UA"/>
        </w:rPr>
      </w:pPr>
      <w:r w:rsidRPr="00617B83">
        <w:rPr>
          <w:spacing w:val="-4"/>
          <w:sz w:val="28"/>
          <w:szCs w:val="28"/>
          <w:lang w:val="uk-UA"/>
        </w:rPr>
        <w:t>Об’єднання співвласників багатоквартирного будинку «</w:t>
      </w:r>
      <w:r w:rsidR="005C6B94">
        <w:rPr>
          <w:spacing w:val="-4"/>
          <w:sz w:val="28"/>
          <w:szCs w:val="28"/>
          <w:lang w:val="uk-UA"/>
        </w:rPr>
        <w:t>ЦЕНТР-56»</w:t>
      </w:r>
      <w:r>
        <w:rPr>
          <w:spacing w:val="-4"/>
          <w:sz w:val="28"/>
          <w:szCs w:val="28"/>
          <w:lang w:val="uk-UA"/>
        </w:rPr>
        <w:t xml:space="preserve"> по вул. </w:t>
      </w:r>
      <w:r w:rsidR="005C6B94">
        <w:rPr>
          <w:spacing w:val="-4"/>
          <w:sz w:val="28"/>
          <w:szCs w:val="28"/>
          <w:lang w:val="uk-UA"/>
        </w:rPr>
        <w:t>Терещенків</w:t>
      </w:r>
      <w:r w:rsidR="00843B46">
        <w:rPr>
          <w:spacing w:val="-4"/>
          <w:sz w:val="28"/>
          <w:szCs w:val="28"/>
          <w:lang w:val="uk-UA"/>
        </w:rPr>
        <w:t xml:space="preserve">, </w:t>
      </w:r>
      <w:r w:rsidR="005C6B94">
        <w:rPr>
          <w:spacing w:val="-4"/>
          <w:sz w:val="28"/>
          <w:szCs w:val="28"/>
          <w:lang w:val="uk-UA"/>
        </w:rPr>
        <w:t>56</w:t>
      </w:r>
      <w:r>
        <w:rPr>
          <w:spacing w:val="-4"/>
          <w:sz w:val="28"/>
          <w:szCs w:val="28"/>
          <w:lang w:val="uk-UA"/>
        </w:rPr>
        <w:t xml:space="preserve"> (надалі – ОСББ) було створено власниками квартир та нежитлових приміщень багатоквартирного будинку у 201</w:t>
      </w:r>
      <w:r w:rsidR="005C6B94">
        <w:rPr>
          <w:spacing w:val="-4"/>
          <w:sz w:val="28"/>
          <w:szCs w:val="28"/>
          <w:lang w:val="uk-UA"/>
        </w:rPr>
        <w:t>7</w:t>
      </w:r>
      <w:r>
        <w:rPr>
          <w:spacing w:val="-4"/>
          <w:sz w:val="28"/>
          <w:szCs w:val="28"/>
          <w:lang w:val="uk-UA"/>
        </w:rPr>
        <w:t xml:space="preserve"> році. Зазначений будинок був побудований у </w:t>
      </w:r>
      <w:r w:rsidR="00CD433F">
        <w:rPr>
          <w:spacing w:val="-4"/>
          <w:sz w:val="28"/>
          <w:szCs w:val="28"/>
          <w:lang w:val="uk-UA"/>
        </w:rPr>
        <w:t>2003</w:t>
      </w:r>
      <w:r w:rsidRPr="004B3A74">
        <w:rPr>
          <w:spacing w:val="-4"/>
          <w:sz w:val="28"/>
          <w:szCs w:val="28"/>
          <w:lang w:val="uk-UA"/>
        </w:rPr>
        <w:t xml:space="preserve"> році, має п’ять поверхів та </w:t>
      </w:r>
      <w:r w:rsidRPr="009C7A0E">
        <w:rPr>
          <w:spacing w:val="-4"/>
          <w:sz w:val="28"/>
          <w:szCs w:val="28"/>
          <w:lang w:val="uk-UA"/>
        </w:rPr>
        <w:t xml:space="preserve">сім під’їздів, </w:t>
      </w:r>
      <w:r w:rsidR="004B3A74" w:rsidRPr="009C7A0E">
        <w:rPr>
          <w:spacing w:val="-4"/>
          <w:sz w:val="28"/>
          <w:szCs w:val="28"/>
          <w:lang w:val="uk-UA"/>
        </w:rPr>
        <w:t>10</w:t>
      </w:r>
      <w:r w:rsidR="009C7A0E" w:rsidRPr="009C7A0E">
        <w:rPr>
          <w:spacing w:val="-4"/>
          <w:sz w:val="28"/>
          <w:szCs w:val="28"/>
          <w:lang w:val="uk-UA"/>
        </w:rPr>
        <w:t>9</w:t>
      </w:r>
      <w:r w:rsidRPr="004B3A74">
        <w:rPr>
          <w:spacing w:val="-4"/>
          <w:sz w:val="28"/>
          <w:szCs w:val="28"/>
          <w:lang w:val="uk-UA"/>
        </w:rPr>
        <w:t xml:space="preserve"> квартир</w:t>
      </w:r>
      <w:r w:rsidR="009C7A0E">
        <w:rPr>
          <w:spacing w:val="-4"/>
          <w:sz w:val="28"/>
          <w:szCs w:val="28"/>
          <w:lang w:val="uk-UA"/>
        </w:rPr>
        <w:t>, 6 нежитлових приміщень</w:t>
      </w:r>
      <w:r w:rsidRPr="004B3A74">
        <w:rPr>
          <w:spacing w:val="-4"/>
          <w:sz w:val="28"/>
          <w:szCs w:val="28"/>
          <w:lang w:val="uk-UA"/>
        </w:rPr>
        <w:t xml:space="preserve">. Загальна </w:t>
      </w:r>
      <w:r w:rsidRPr="00ED43D9">
        <w:rPr>
          <w:spacing w:val="-4"/>
          <w:sz w:val="28"/>
          <w:szCs w:val="28"/>
          <w:lang w:val="uk-UA"/>
        </w:rPr>
        <w:t xml:space="preserve">площа </w:t>
      </w:r>
      <w:r w:rsidR="004B3A74" w:rsidRPr="00ED43D9">
        <w:rPr>
          <w:spacing w:val="-4"/>
          <w:sz w:val="28"/>
          <w:szCs w:val="28"/>
          <w:lang w:val="uk-UA"/>
        </w:rPr>
        <w:t xml:space="preserve">квартир </w:t>
      </w:r>
      <w:r w:rsidRPr="00ED43D9">
        <w:rPr>
          <w:spacing w:val="-4"/>
          <w:sz w:val="28"/>
          <w:szCs w:val="28"/>
          <w:lang w:val="uk-UA"/>
        </w:rPr>
        <w:t xml:space="preserve">будинку: </w:t>
      </w:r>
      <w:r w:rsidR="009C7A0E">
        <w:rPr>
          <w:spacing w:val="-4"/>
          <w:sz w:val="28"/>
          <w:szCs w:val="28"/>
          <w:lang w:val="uk-UA"/>
        </w:rPr>
        <w:t>8,1</w:t>
      </w:r>
      <w:r w:rsidRPr="00ED43D9">
        <w:rPr>
          <w:spacing w:val="-4"/>
          <w:sz w:val="28"/>
          <w:szCs w:val="28"/>
          <w:lang w:val="uk-UA"/>
        </w:rPr>
        <w:t> тис.м</w:t>
      </w:r>
      <w:r w:rsidRPr="00ED43D9">
        <w:rPr>
          <w:spacing w:val="-4"/>
          <w:sz w:val="28"/>
          <w:szCs w:val="28"/>
          <w:vertAlign w:val="superscript"/>
          <w:lang w:val="uk-UA"/>
        </w:rPr>
        <w:t>2</w:t>
      </w:r>
      <w:r w:rsidRPr="00ED43D9">
        <w:rPr>
          <w:spacing w:val="-4"/>
          <w:sz w:val="28"/>
          <w:szCs w:val="28"/>
          <w:lang w:val="uk-UA"/>
        </w:rPr>
        <w:t>.</w:t>
      </w:r>
      <w:r w:rsidR="009C7A0E">
        <w:rPr>
          <w:spacing w:val="-4"/>
          <w:sz w:val="28"/>
          <w:szCs w:val="28"/>
          <w:lang w:val="uk-UA"/>
        </w:rPr>
        <w:t>, із них площа квартир 6,1 тис.</w:t>
      </w:r>
      <w:r w:rsidR="009C7A0E" w:rsidRPr="009C7A0E">
        <w:rPr>
          <w:spacing w:val="-4"/>
          <w:sz w:val="28"/>
          <w:szCs w:val="28"/>
          <w:lang w:val="uk-UA"/>
        </w:rPr>
        <w:t xml:space="preserve"> </w:t>
      </w:r>
      <w:r w:rsidR="009C7A0E" w:rsidRPr="00ED43D9">
        <w:rPr>
          <w:spacing w:val="-4"/>
          <w:sz w:val="28"/>
          <w:szCs w:val="28"/>
          <w:lang w:val="uk-UA"/>
        </w:rPr>
        <w:t>м</w:t>
      </w:r>
      <w:r w:rsidR="009C7A0E" w:rsidRPr="00ED43D9">
        <w:rPr>
          <w:spacing w:val="-4"/>
          <w:sz w:val="28"/>
          <w:szCs w:val="28"/>
          <w:vertAlign w:val="superscript"/>
          <w:lang w:val="uk-UA"/>
        </w:rPr>
        <w:t>2</w:t>
      </w:r>
      <w:r w:rsidR="009C7A0E">
        <w:rPr>
          <w:spacing w:val="-4"/>
          <w:sz w:val="28"/>
          <w:szCs w:val="28"/>
          <w:lang w:val="uk-UA"/>
        </w:rPr>
        <w:t>.</w:t>
      </w:r>
    </w:p>
    <w:p w14:paraId="058A08F6" w14:textId="365AF5B9" w:rsidR="00F22FFF" w:rsidRPr="00D42C8F" w:rsidRDefault="00F22FFF" w:rsidP="00F22FFF">
      <w:pPr>
        <w:ind w:firstLine="709"/>
        <w:jc w:val="both"/>
        <w:rPr>
          <w:sz w:val="28"/>
          <w:szCs w:val="28"/>
          <w:lang w:val="uk-UA"/>
        </w:rPr>
      </w:pPr>
      <w:r w:rsidRPr="00D42C8F">
        <w:rPr>
          <w:sz w:val="28"/>
          <w:szCs w:val="28"/>
          <w:lang w:val="uk-UA"/>
        </w:rPr>
        <w:t>Станом на 01.</w:t>
      </w:r>
      <w:r w:rsidR="00843B46">
        <w:rPr>
          <w:sz w:val="28"/>
          <w:szCs w:val="28"/>
          <w:lang w:val="uk-UA"/>
        </w:rPr>
        <w:t>08</w:t>
      </w:r>
      <w:r w:rsidRPr="00D42C8F">
        <w:rPr>
          <w:sz w:val="28"/>
          <w:szCs w:val="28"/>
          <w:lang w:val="uk-UA"/>
        </w:rPr>
        <w:t>.202</w:t>
      </w:r>
      <w:r w:rsidR="00843B46">
        <w:rPr>
          <w:sz w:val="28"/>
          <w:szCs w:val="28"/>
          <w:lang w:val="uk-UA"/>
        </w:rPr>
        <w:t>5</w:t>
      </w:r>
      <w:r w:rsidRPr="00D42C8F">
        <w:rPr>
          <w:sz w:val="28"/>
          <w:szCs w:val="28"/>
          <w:lang w:val="uk-UA"/>
        </w:rPr>
        <w:t xml:space="preserve"> під’їзна дорога до багатоквартирного будинку знаходиться в незадовільному стані через тривалу експлуатацію дорожнього покриття та відсутність його ремонту, що у свою чергу призвело скупчення дощових вод та утворення</w:t>
      </w:r>
      <w:r w:rsidR="00ED43D9">
        <w:rPr>
          <w:sz w:val="28"/>
          <w:szCs w:val="28"/>
          <w:lang w:val="uk-UA"/>
        </w:rPr>
        <w:t xml:space="preserve"> ям та</w:t>
      </w:r>
      <w:r w:rsidRPr="00D42C8F">
        <w:rPr>
          <w:sz w:val="28"/>
          <w:szCs w:val="28"/>
          <w:lang w:val="uk-UA"/>
        </w:rPr>
        <w:t xml:space="preserve"> калюж біля під’їздів.</w:t>
      </w:r>
    </w:p>
    <w:p w14:paraId="1B8669B6" w14:textId="77777777" w:rsidR="00F22FFF" w:rsidRDefault="00F22FFF" w:rsidP="00F22FFF">
      <w:pPr>
        <w:ind w:firstLine="709"/>
        <w:jc w:val="both"/>
        <w:rPr>
          <w:spacing w:val="-2"/>
          <w:sz w:val="28"/>
          <w:szCs w:val="28"/>
          <w:lang w:val="uk-UA"/>
        </w:rPr>
      </w:pPr>
      <w:r w:rsidRPr="00D42C8F">
        <w:rPr>
          <w:sz w:val="28"/>
          <w:szCs w:val="28"/>
          <w:lang w:val="uk-UA"/>
        </w:rPr>
        <w:t>Для запобігання подальшому руйнуванню під’їзної дороги до будинку необхідно невідкладно провести її ремонт, та забезпечити належні умови проживання жителів міста Глухова.</w:t>
      </w:r>
    </w:p>
    <w:p w14:paraId="0E922245" w14:textId="77777777" w:rsidR="00F22FFF" w:rsidRPr="00BA2E40" w:rsidRDefault="00F22FFF" w:rsidP="00F22FFF">
      <w:pPr>
        <w:ind w:firstLine="709"/>
        <w:jc w:val="both"/>
        <w:rPr>
          <w:sz w:val="28"/>
          <w:szCs w:val="28"/>
          <w:lang w:val="uk-UA"/>
        </w:rPr>
      </w:pPr>
    </w:p>
    <w:p w14:paraId="1739588E" w14:textId="77777777" w:rsidR="00F22FFF" w:rsidRPr="00BA2E40" w:rsidRDefault="00F22FFF" w:rsidP="00F22FFF">
      <w:pPr>
        <w:ind w:firstLine="709"/>
        <w:jc w:val="center"/>
        <w:rPr>
          <w:b/>
          <w:sz w:val="28"/>
          <w:szCs w:val="28"/>
          <w:lang w:val="uk-UA"/>
        </w:rPr>
      </w:pPr>
      <w:r w:rsidRPr="00BA2E40">
        <w:rPr>
          <w:b/>
          <w:sz w:val="28"/>
          <w:szCs w:val="28"/>
          <w:lang w:val="uk-UA"/>
        </w:rPr>
        <w:t>3. Мета Програми</w:t>
      </w:r>
    </w:p>
    <w:p w14:paraId="0E070EDD" w14:textId="77777777" w:rsidR="00F22FFF" w:rsidRPr="00BA2E40" w:rsidRDefault="00F22FFF" w:rsidP="00F22FFF">
      <w:pPr>
        <w:ind w:firstLine="709"/>
        <w:jc w:val="both"/>
        <w:rPr>
          <w:lang w:val="uk-UA"/>
        </w:rPr>
      </w:pPr>
      <w:r w:rsidRPr="00BA2E40">
        <w:rPr>
          <w:sz w:val="28"/>
          <w:szCs w:val="28"/>
          <w:lang w:val="uk-UA"/>
        </w:rPr>
        <w:t xml:space="preserve">Головною метою Програми є </w:t>
      </w:r>
      <w:r>
        <w:rPr>
          <w:sz w:val="28"/>
          <w:szCs w:val="28"/>
          <w:lang w:val="uk-UA"/>
        </w:rPr>
        <w:t>сприяння поліпшенню експлуатаційних показників багатоквартирних будинків</w:t>
      </w:r>
      <w:r w:rsidRPr="00ED6013">
        <w:rPr>
          <w:sz w:val="28"/>
          <w:szCs w:val="28"/>
          <w:lang w:val="uk-UA"/>
        </w:rPr>
        <w:t xml:space="preserve"> міста Глухова</w:t>
      </w:r>
      <w:r>
        <w:rPr>
          <w:sz w:val="28"/>
          <w:szCs w:val="28"/>
          <w:lang w:val="uk-UA"/>
        </w:rPr>
        <w:t xml:space="preserve"> та стимулювання співвласників житлових будинків до максимального залучення коштів на утримання власного майна</w:t>
      </w:r>
      <w:r w:rsidRPr="00BA2E40">
        <w:rPr>
          <w:lang w:val="uk-UA" w:eastAsia="uk-UA"/>
        </w:rPr>
        <w:t>.</w:t>
      </w:r>
    </w:p>
    <w:p w14:paraId="3FD1EE81" w14:textId="77777777" w:rsidR="00F22FFF" w:rsidRPr="00BA2E40" w:rsidRDefault="00F22FFF" w:rsidP="00F22FFF">
      <w:pPr>
        <w:jc w:val="both"/>
        <w:rPr>
          <w:sz w:val="28"/>
          <w:szCs w:val="28"/>
          <w:lang w:val="uk-UA"/>
        </w:rPr>
      </w:pPr>
    </w:p>
    <w:p w14:paraId="73B7A9DF" w14:textId="77777777" w:rsidR="00F22FFF" w:rsidRPr="00BA2E40" w:rsidRDefault="00F22FFF" w:rsidP="00F22FFF">
      <w:pPr>
        <w:tabs>
          <w:tab w:val="center" w:pos="5103"/>
        </w:tabs>
        <w:ind w:firstLine="709"/>
        <w:contextualSpacing/>
        <w:jc w:val="center"/>
        <w:rPr>
          <w:sz w:val="28"/>
          <w:szCs w:val="28"/>
          <w:lang w:val="uk-UA"/>
        </w:rPr>
      </w:pPr>
      <w:r w:rsidRPr="00BA2E40">
        <w:rPr>
          <w:b/>
          <w:bCs/>
          <w:sz w:val="28"/>
          <w:szCs w:val="28"/>
          <w:lang w:val="uk-UA"/>
        </w:rPr>
        <w:t>4. Засоби розв’язання проблем та джерела фінансування</w:t>
      </w:r>
    </w:p>
    <w:p w14:paraId="67FCB623" w14:textId="217C8B2B" w:rsidR="00F22FFF" w:rsidRDefault="00F22FFF" w:rsidP="00F22FFF">
      <w:pPr>
        <w:ind w:firstLine="709"/>
        <w:contextualSpacing/>
        <w:jc w:val="both"/>
        <w:rPr>
          <w:sz w:val="28"/>
          <w:szCs w:val="28"/>
          <w:lang w:val="uk-UA"/>
        </w:rPr>
      </w:pPr>
      <w:r w:rsidRPr="00BA2E40">
        <w:rPr>
          <w:sz w:val="28"/>
          <w:szCs w:val="28"/>
          <w:lang w:val="uk-UA"/>
        </w:rPr>
        <w:t>Вирішити окреслену проблему можливо за рахунок надання фінансової підтримки</w:t>
      </w:r>
      <w:r>
        <w:rPr>
          <w:sz w:val="28"/>
          <w:szCs w:val="28"/>
          <w:lang w:val="uk-UA"/>
        </w:rPr>
        <w:t xml:space="preserve"> </w:t>
      </w:r>
      <w:r w:rsidRPr="00ED6013">
        <w:rPr>
          <w:sz w:val="28"/>
          <w:szCs w:val="28"/>
          <w:lang w:val="uk-UA"/>
        </w:rPr>
        <w:t xml:space="preserve">ОСББ </w:t>
      </w:r>
      <w:r>
        <w:rPr>
          <w:sz w:val="28"/>
          <w:szCs w:val="28"/>
          <w:lang w:val="uk-UA"/>
        </w:rPr>
        <w:t xml:space="preserve">та </w:t>
      </w:r>
      <w:r w:rsidRPr="00AD2F2F">
        <w:rPr>
          <w:sz w:val="28"/>
          <w:szCs w:val="28"/>
          <w:lang w:val="uk-UA"/>
        </w:rPr>
        <w:t xml:space="preserve">виконання поточного ремонту під’їзної дороги до будинку № </w:t>
      </w:r>
      <w:r w:rsidR="005C6B94">
        <w:rPr>
          <w:sz w:val="28"/>
          <w:szCs w:val="28"/>
          <w:lang w:val="uk-UA"/>
        </w:rPr>
        <w:t>56</w:t>
      </w:r>
      <w:r w:rsidRPr="00AD2F2F">
        <w:rPr>
          <w:sz w:val="28"/>
          <w:szCs w:val="28"/>
          <w:lang w:val="uk-UA"/>
        </w:rPr>
        <w:t xml:space="preserve"> по вул. </w:t>
      </w:r>
      <w:r w:rsidR="005C6B94">
        <w:rPr>
          <w:sz w:val="28"/>
          <w:szCs w:val="28"/>
          <w:lang w:val="uk-UA"/>
        </w:rPr>
        <w:t>Терещенків</w:t>
      </w:r>
      <w:r>
        <w:rPr>
          <w:sz w:val="28"/>
          <w:szCs w:val="28"/>
          <w:lang w:val="uk-UA"/>
        </w:rPr>
        <w:t xml:space="preserve"> у м. Глухів</w:t>
      </w:r>
      <w:r w:rsidR="00843B46">
        <w:rPr>
          <w:sz w:val="28"/>
          <w:szCs w:val="28"/>
          <w:lang w:val="uk-UA"/>
        </w:rPr>
        <w:t xml:space="preserve"> Шосткинського р-ну</w:t>
      </w:r>
      <w:r>
        <w:rPr>
          <w:sz w:val="28"/>
          <w:szCs w:val="28"/>
          <w:lang w:val="uk-UA"/>
        </w:rPr>
        <w:t xml:space="preserve"> Сумської обл</w:t>
      </w:r>
      <w:r w:rsidR="00843B46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на загальну суму – </w:t>
      </w:r>
      <w:r w:rsidR="005C6B94">
        <w:rPr>
          <w:sz w:val="28"/>
          <w:szCs w:val="28"/>
          <w:lang w:val="uk-UA"/>
        </w:rPr>
        <w:t>4</w:t>
      </w:r>
      <w:r w:rsidR="00ED43D9">
        <w:rPr>
          <w:sz w:val="28"/>
          <w:szCs w:val="28"/>
          <w:lang w:val="uk-UA"/>
        </w:rPr>
        <w:t>00</w:t>
      </w:r>
      <w:r>
        <w:rPr>
          <w:sz w:val="28"/>
          <w:szCs w:val="28"/>
          <w:lang w:val="uk-UA"/>
        </w:rPr>
        <w:t>,0 тис.грн</w:t>
      </w:r>
      <w:r w:rsidRPr="00BA2E40">
        <w:rPr>
          <w:sz w:val="28"/>
          <w:szCs w:val="28"/>
          <w:lang w:val="uk-UA"/>
        </w:rPr>
        <w:t xml:space="preserve">. </w:t>
      </w:r>
    </w:p>
    <w:p w14:paraId="64E44CBB" w14:textId="755E8E07" w:rsidR="00F22FFF" w:rsidRDefault="00F22FFF" w:rsidP="00F22FFF">
      <w:pPr>
        <w:ind w:firstLine="709"/>
        <w:contextualSpacing/>
        <w:jc w:val="both"/>
        <w:rPr>
          <w:sz w:val="28"/>
          <w:szCs w:val="28"/>
          <w:lang w:val="uk-UA"/>
        </w:rPr>
      </w:pPr>
      <w:r w:rsidRPr="00BA2E40">
        <w:rPr>
          <w:sz w:val="28"/>
          <w:szCs w:val="28"/>
          <w:lang w:val="uk-UA"/>
        </w:rPr>
        <w:t xml:space="preserve">Розпорядником бюджетних коштів є управління житлово-комунального господарства та містобудування </w:t>
      </w:r>
      <w:r w:rsidR="00ED43D9">
        <w:rPr>
          <w:sz w:val="28"/>
          <w:szCs w:val="28"/>
          <w:lang w:val="uk-UA"/>
        </w:rPr>
        <w:t xml:space="preserve">Глухівської </w:t>
      </w:r>
      <w:r w:rsidRPr="00BA2E40">
        <w:rPr>
          <w:sz w:val="28"/>
          <w:szCs w:val="28"/>
          <w:lang w:val="uk-UA"/>
        </w:rPr>
        <w:t>міської ради.</w:t>
      </w:r>
    </w:p>
    <w:p w14:paraId="256090FB" w14:textId="25A1E6FB" w:rsidR="00F22FFF" w:rsidRDefault="00F22FFF" w:rsidP="00F22FFF">
      <w:pPr>
        <w:ind w:firstLine="709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Розпорядником коштів </w:t>
      </w:r>
      <w:r w:rsidRPr="00ED6013">
        <w:rPr>
          <w:sz w:val="28"/>
          <w:szCs w:val="28"/>
          <w:lang w:val="uk-UA"/>
        </w:rPr>
        <w:t>ОСББ</w:t>
      </w:r>
      <w:r>
        <w:rPr>
          <w:sz w:val="28"/>
          <w:szCs w:val="28"/>
          <w:lang w:val="uk-UA"/>
        </w:rPr>
        <w:t>, у рамках цієї Програми, є його голова правління на підставі рішення загальних зборів членів ОСББ.</w:t>
      </w:r>
    </w:p>
    <w:p w14:paraId="04A6A802" w14:textId="77777777" w:rsidR="00F22FFF" w:rsidRPr="00BA2E40" w:rsidRDefault="00F22FFF" w:rsidP="00F22FFF">
      <w:pPr>
        <w:ind w:firstLine="709"/>
        <w:jc w:val="both"/>
        <w:rPr>
          <w:sz w:val="28"/>
          <w:szCs w:val="28"/>
          <w:lang w:val="uk-UA"/>
        </w:rPr>
      </w:pPr>
      <w:r w:rsidRPr="00BA2E40">
        <w:rPr>
          <w:sz w:val="28"/>
          <w:szCs w:val="28"/>
          <w:lang w:val="uk-UA"/>
        </w:rPr>
        <w:t>Суми є орієнтовними,</w:t>
      </w:r>
      <w:r w:rsidRPr="00BA2E40">
        <w:rPr>
          <w:lang w:val="uk-UA"/>
        </w:rPr>
        <w:t xml:space="preserve"> </w:t>
      </w:r>
      <w:r w:rsidRPr="00BA2E40">
        <w:rPr>
          <w:sz w:val="28"/>
          <w:szCs w:val="28"/>
          <w:lang w:val="uk-UA"/>
        </w:rPr>
        <w:t xml:space="preserve">включають витрати на податки та збори.  </w:t>
      </w:r>
    </w:p>
    <w:p w14:paraId="0887F865" w14:textId="77777777" w:rsidR="00F22FFF" w:rsidRDefault="00F22FFF" w:rsidP="00F22FFF">
      <w:pPr>
        <w:ind w:firstLine="709"/>
        <w:jc w:val="center"/>
        <w:rPr>
          <w:b/>
          <w:sz w:val="28"/>
          <w:szCs w:val="28"/>
          <w:lang w:val="uk-UA"/>
        </w:rPr>
      </w:pPr>
    </w:p>
    <w:p w14:paraId="6350FFD9" w14:textId="77777777" w:rsidR="00F22FFF" w:rsidRPr="00BA2E40" w:rsidRDefault="00F22FFF" w:rsidP="00F22FFF">
      <w:pPr>
        <w:ind w:firstLine="709"/>
        <w:jc w:val="center"/>
        <w:rPr>
          <w:b/>
          <w:sz w:val="28"/>
          <w:szCs w:val="28"/>
          <w:lang w:val="uk-UA"/>
        </w:rPr>
      </w:pPr>
      <w:r w:rsidRPr="00BA2E40">
        <w:rPr>
          <w:b/>
          <w:sz w:val="28"/>
          <w:szCs w:val="28"/>
          <w:lang w:val="uk-UA"/>
        </w:rPr>
        <w:t>5. Організація виконання Програми</w:t>
      </w:r>
    </w:p>
    <w:p w14:paraId="35741AC6" w14:textId="229D3B08" w:rsidR="00F22FFF" w:rsidRPr="00BA2E40" w:rsidRDefault="00F22FFF" w:rsidP="00F22FFF">
      <w:pPr>
        <w:ind w:firstLine="709"/>
        <w:jc w:val="both"/>
        <w:rPr>
          <w:spacing w:val="-2"/>
          <w:sz w:val="28"/>
          <w:szCs w:val="28"/>
          <w:lang w:val="uk-UA"/>
        </w:rPr>
      </w:pPr>
      <w:r w:rsidRPr="00BA2E40">
        <w:rPr>
          <w:spacing w:val="-2"/>
          <w:sz w:val="28"/>
          <w:szCs w:val="28"/>
          <w:lang w:val="uk-UA"/>
        </w:rPr>
        <w:t xml:space="preserve">Відповідальним виконавцем Програми є </w:t>
      </w:r>
      <w:r w:rsidRPr="00AD2F2F">
        <w:rPr>
          <w:spacing w:val="-2"/>
          <w:sz w:val="28"/>
          <w:szCs w:val="28"/>
          <w:lang w:val="uk-UA"/>
        </w:rPr>
        <w:t>управління житлово-комунального господарства та містобудування міської ради</w:t>
      </w:r>
      <w:r w:rsidRPr="00BA2E40">
        <w:rPr>
          <w:bCs/>
          <w:spacing w:val="-2"/>
          <w:sz w:val="28"/>
          <w:szCs w:val="28"/>
          <w:lang w:val="uk-UA"/>
        </w:rPr>
        <w:t>, учасник</w:t>
      </w:r>
      <w:r>
        <w:rPr>
          <w:bCs/>
          <w:spacing w:val="-2"/>
          <w:sz w:val="28"/>
          <w:szCs w:val="28"/>
          <w:lang w:val="uk-UA"/>
        </w:rPr>
        <w:t>о</w:t>
      </w:r>
      <w:r w:rsidRPr="00BA2E40">
        <w:rPr>
          <w:bCs/>
          <w:spacing w:val="-2"/>
          <w:sz w:val="28"/>
          <w:szCs w:val="28"/>
          <w:lang w:val="uk-UA"/>
        </w:rPr>
        <w:t xml:space="preserve">м – </w:t>
      </w:r>
      <w:r w:rsidRPr="00AD2F2F">
        <w:rPr>
          <w:bCs/>
          <w:spacing w:val="-2"/>
          <w:sz w:val="28"/>
          <w:szCs w:val="28"/>
          <w:lang w:val="uk-UA"/>
        </w:rPr>
        <w:t>ОСББ</w:t>
      </w:r>
      <w:r w:rsidRPr="00BA2E40">
        <w:rPr>
          <w:spacing w:val="-2"/>
          <w:sz w:val="28"/>
          <w:szCs w:val="28"/>
          <w:lang w:val="uk-UA"/>
        </w:rPr>
        <w:t>.</w:t>
      </w:r>
    </w:p>
    <w:p w14:paraId="4233E9D5" w14:textId="03719F6C" w:rsidR="00F22FFF" w:rsidRPr="009522B7" w:rsidRDefault="00F22FFF" w:rsidP="00F22FFF">
      <w:pPr>
        <w:tabs>
          <w:tab w:val="left" w:pos="1134"/>
        </w:tabs>
        <w:ind w:firstLine="709"/>
        <w:jc w:val="both"/>
        <w:rPr>
          <w:sz w:val="28"/>
          <w:szCs w:val="28"/>
          <w:lang w:val="uk-UA"/>
        </w:rPr>
      </w:pPr>
      <w:r w:rsidRPr="009522B7">
        <w:rPr>
          <w:sz w:val="28"/>
          <w:szCs w:val="28"/>
          <w:lang w:val="uk-UA"/>
        </w:rPr>
        <w:t xml:space="preserve">Після отримання відповідного фінансування управлінням житлово-комунального господарства та містобудування </w:t>
      </w:r>
      <w:r w:rsidR="00ED43D9" w:rsidRPr="00ED43D9">
        <w:rPr>
          <w:sz w:val="28"/>
          <w:szCs w:val="28"/>
          <w:lang w:val="uk-UA"/>
        </w:rPr>
        <w:t xml:space="preserve">Глухівської </w:t>
      </w:r>
      <w:r w:rsidRPr="009522B7">
        <w:rPr>
          <w:sz w:val="28"/>
          <w:szCs w:val="28"/>
          <w:lang w:val="uk-UA"/>
        </w:rPr>
        <w:t>міської ради</w:t>
      </w:r>
      <w:r>
        <w:rPr>
          <w:sz w:val="28"/>
          <w:szCs w:val="28"/>
          <w:lang w:val="uk-UA"/>
        </w:rPr>
        <w:t>,</w:t>
      </w:r>
      <w:r w:rsidRPr="009522B7">
        <w:rPr>
          <w:sz w:val="28"/>
          <w:szCs w:val="28"/>
          <w:lang w:val="uk-UA"/>
        </w:rPr>
        <w:t xml:space="preserve"> заходи Програми виконуються у такому порядку:</w:t>
      </w:r>
    </w:p>
    <w:p w14:paraId="5C9E6A4B" w14:textId="3B935483" w:rsidR="00F22FFF" w:rsidRPr="009522B7" w:rsidRDefault="00F22FFF" w:rsidP="00F22FFF">
      <w:pPr>
        <w:pStyle w:val="a6"/>
        <w:numPr>
          <w:ilvl w:val="0"/>
          <w:numId w:val="13"/>
        </w:numPr>
        <w:tabs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 w:rsidRPr="009522B7">
        <w:rPr>
          <w:sz w:val="28"/>
          <w:szCs w:val="28"/>
          <w:lang w:val="uk-UA"/>
        </w:rPr>
        <w:lastRenderedPageBreak/>
        <w:t>замовлення</w:t>
      </w:r>
      <w:r w:rsidRPr="009522B7">
        <w:t xml:space="preserve"> </w:t>
      </w:r>
      <w:r w:rsidRPr="009522B7">
        <w:rPr>
          <w:sz w:val="28"/>
          <w:szCs w:val="28"/>
          <w:lang w:val="uk-UA"/>
        </w:rPr>
        <w:t xml:space="preserve">ОСББ  та виконання обраною ними підрядною організацією поточного ремонту під’їзної дороги до будинку № </w:t>
      </w:r>
      <w:r w:rsidR="005C6B94">
        <w:rPr>
          <w:sz w:val="28"/>
          <w:szCs w:val="28"/>
          <w:lang w:val="uk-UA"/>
        </w:rPr>
        <w:t>56</w:t>
      </w:r>
      <w:r w:rsidR="005C6B94" w:rsidRPr="00AD2F2F">
        <w:rPr>
          <w:sz w:val="28"/>
          <w:szCs w:val="28"/>
          <w:lang w:val="uk-UA"/>
        </w:rPr>
        <w:t xml:space="preserve"> по вул. </w:t>
      </w:r>
      <w:r w:rsidR="005C6B94">
        <w:rPr>
          <w:sz w:val="28"/>
          <w:szCs w:val="28"/>
          <w:lang w:val="uk-UA"/>
        </w:rPr>
        <w:t xml:space="preserve">Терещенків </w:t>
      </w:r>
      <w:r w:rsidR="00843B46">
        <w:rPr>
          <w:sz w:val="28"/>
          <w:szCs w:val="28"/>
          <w:lang w:val="uk-UA"/>
        </w:rPr>
        <w:t>у м.</w:t>
      </w:r>
      <w:r w:rsidR="0096410D">
        <w:rPr>
          <w:sz w:val="28"/>
          <w:szCs w:val="28"/>
          <w:lang w:val="uk-UA"/>
        </w:rPr>
        <w:t> </w:t>
      </w:r>
      <w:r w:rsidR="00843B46">
        <w:rPr>
          <w:sz w:val="28"/>
          <w:szCs w:val="28"/>
          <w:lang w:val="uk-UA"/>
        </w:rPr>
        <w:t xml:space="preserve">Глухів Шосткинського р-ну </w:t>
      </w:r>
      <w:r w:rsidRPr="009522B7">
        <w:rPr>
          <w:sz w:val="28"/>
          <w:szCs w:val="28"/>
          <w:lang w:val="uk-UA"/>
        </w:rPr>
        <w:t xml:space="preserve">Сумської області </w:t>
      </w:r>
      <w:r w:rsidR="00BB6F20">
        <w:rPr>
          <w:sz w:val="28"/>
          <w:szCs w:val="28"/>
          <w:lang w:val="uk-UA"/>
        </w:rPr>
        <w:t>у межах коштів виділених ОСББ</w:t>
      </w:r>
      <w:r w:rsidRPr="009522B7">
        <w:rPr>
          <w:sz w:val="28"/>
          <w:szCs w:val="28"/>
          <w:lang w:val="uk-UA"/>
        </w:rPr>
        <w:t>;</w:t>
      </w:r>
    </w:p>
    <w:p w14:paraId="446097E3" w14:textId="0167D58C" w:rsidR="00F22FFF" w:rsidRPr="009522B7" w:rsidRDefault="00F22FFF" w:rsidP="00F22FFF">
      <w:pPr>
        <w:pStyle w:val="a6"/>
        <w:numPr>
          <w:ilvl w:val="0"/>
          <w:numId w:val="13"/>
        </w:numPr>
        <w:tabs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 w:rsidRPr="009522B7">
        <w:rPr>
          <w:sz w:val="28"/>
          <w:szCs w:val="28"/>
          <w:lang w:val="uk-UA"/>
        </w:rPr>
        <w:t>надання керівництвом ОСББ відповідальному виконавцю екземпляру акту приймання виконаних робіт (</w:t>
      </w:r>
      <w:r w:rsidR="00AD5BB8">
        <w:rPr>
          <w:sz w:val="28"/>
          <w:szCs w:val="28"/>
          <w:lang w:val="uk-UA"/>
        </w:rPr>
        <w:t>КБ-</w:t>
      </w:r>
      <w:r w:rsidRPr="009522B7">
        <w:rPr>
          <w:sz w:val="28"/>
          <w:szCs w:val="28"/>
          <w:lang w:val="uk-UA"/>
        </w:rPr>
        <w:t>2в) та довідки про вартість виконаних будівельних робіт (</w:t>
      </w:r>
      <w:r w:rsidR="00AD5BB8" w:rsidRPr="009522B7">
        <w:rPr>
          <w:sz w:val="28"/>
          <w:szCs w:val="28"/>
          <w:lang w:val="uk-UA"/>
        </w:rPr>
        <w:t>КБ</w:t>
      </w:r>
      <w:r w:rsidR="0096410D">
        <w:rPr>
          <w:sz w:val="28"/>
          <w:szCs w:val="28"/>
          <w:lang w:val="uk-UA"/>
        </w:rPr>
        <w:t>-</w:t>
      </w:r>
      <w:r w:rsidRPr="009522B7">
        <w:rPr>
          <w:sz w:val="28"/>
          <w:szCs w:val="28"/>
          <w:lang w:val="uk-UA"/>
        </w:rPr>
        <w:t>3).</w:t>
      </w:r>
    </w:p>
    <w:p w14:paraId="48AFB4BC" w14:textId="01751E46" w:rsidR="00F22FFF" w:rsidRPr="009522B7" w:rsidRDefault="00F22FFF" w:rsidP="00F22FFF">
      <w:pPr>
        <w:pStyle w:val="a6"/>
        <w:numPr>
          <w:ilvl w:val="0"/>
          <w:numId w:val="13"/>
        </w:numPr>
        <w:tabs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 w:rsidRPr="009522B7">
        <w:rPr>
          <w:sz w:val="28"/>
          <w:szCs w:val="28"/>
          <w:lang w:val="uk-UA"/>
        </w:rPr>
        <w:t xml:space="preserve">замовлення відповідальним виконавцем та виконання обраною ними підрядною організацією поточного ремонту під’їзної дороги до будинку № </w:t>
      </w:r>
      <w:r w:rsidR="005C6B94">
        <w:rPr>
          <w:sz w:val="28"/>
          <w:szCs w:val="28"/>
          <w:lang w:val="uk-UA"/>
        </w:rPr>
        <w:t>56</w:t>
      </w:r>
      <w:r w:rsidR="005C6B94" w:rsidRPr="00AD2F2F">
        <w:rPr>
          <w:sz w:val="28"/>
          <w:szCs w:val="28"/>
          <w:lang w:val="uk-UA"/>
        </w:rPr>
        <w:t xml:space="preserve"> по вул. </w:t>
      </w:r>
      <w:r w:rsidR="005C6B94">
        <w:rPr>
          <w:sz w:val="28"/>
          <w:szCs w:val="28"/>
          <w:lang w:val="uk-UA"/>
        </w:rPr>
        <w:t>Терещенків</w:t>
      </w:r>
      <w:r w:rsidR="00843B46">
        <w:rPr>
          <w:sz w:val="28"/>
          <w:szCs w:val="28"/>
          <w:lang w:val="uk-UA"/>
        </w:rPr>
        <w:t xml:space="preserve"> у м. Глухів Шосткинського р-ну </w:t>
      </w:r>
      <w:r w:rsidRPr="009522B7">
        <w:rPr>
          <w:sz w:val="28"/>
          <w:szCs w:val="28"/>
          <w:lang w:val="uk-UA"/>
        </w:rPr>
        <w:t xml:space="preserve">Сумської області </w:t>
      </w:r>
      <w:r w:rsidR="00BB6F20" w:rsidRPr="00BB6F20">
        <w:rPr>
          <w:sz w:val="28"/>
          <w:szCs w:val="28"/>
          <w:lang w:val="uk-UA"/>
        </w:rPr>
        <w:t>у межах виділених</w:t>
      </w:r>
      <w:r w:rsidR="00555178" w:rsidRPr="00555178">
        <w:rPr>
          <w:sz w:val="28"/>
          <w:szCs w:val="28"/>
          <w:lang w:val="uk-UA"/>
        </w:rPr>
        <w:t xml:space="preserve"> </w:t>
      </w:r>
      <w:r w:rsidR="00555178">
        <w:rPr>
          <w:sz w:val="28"/>
          <w:szCs w:val="28"/>
          <w:lang w:val="uk-UA"/>
        </w:rPr>
        <w:t xml:space="preserve">бюджетних </w:t>
      </w:r>
      <w:r w:rsidR="00555178" w:rsidRPr="00BB6F20">
        <w:rPr>
          <w:sz w:val="28"/>
          <w:szCs w:val="28"/>
          <w:lang w:val="uk-UA"/>
        </w:rPr>
        <w:t>коштів</w:t>
      </w:r>
      <w:r w:rsidR="0096410D">
        <w:rPr>
          <w:sz w:val="28"/>
          <w:szCs w:val="28"/>
          <w:lang w:val="uk-UA"/>
        </w:rPr>
        <w:t>, але не більше ніж вартість виконаних робіт на замовлення ОСББ</w:t>
      </w:r>
      <w:r w:rsidRPr="009522B7">
        <w:rPr>
          <w:sz w:val="28"/>
          <w:szCs w:val="28"/>
          <w:lang w:val="uk-UA"/>
        </w:rPr>
        <w:t>;</w:t>
      </w:r>
    </w:p>
    <w:p w14:paraId="17B55EE6" w14:textId="2ACFCFE9" w:rsidR="00F22FFF" w:rsidRPr="009522B7" w:rsidRDefault="00F22FFF" w:rsidP="00F22FFF">
      <w:pPr>
        <w:pStyle w:val="a6"/>
        <w:numPr>
          <w:ilvl w:val="0"/>
          <w:numId w:val="13"/>
        </w:numPr>
        <w:tabs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 w:rsidRPr="009522B7">
        <w:rPr>
          <w:sz w:val="28"/>
          <w:szCs w:val="28"/>
          <w:lang w:val="uk-UA"/>
        </w:rPr>
        <w:t>надання відповідальним виконавцем до ОСББ</w:t>
      </w:r>
      <w:r w:rsidRPr="009522B7">
        <w:t xml:space="preserve"> </w:t>
      </w:r>
      <w:r w:rsidRPr="009522B7">
        <w:rPr>
          <w:sz w:val="28"/>
          <w:szCs w:val="28"/>
          <w:lang w:val="uk-UA"/>
        </w:rPr>
        <w:t>акту приймання виконаних робіт (</w:t>
      </w:r>
      <w:r w:rsidR="00AD5BB8" w:rsidRPr="009522B7">
        <w:rPr>
          <w:sz w:val="28"/>
          <w:szCs w:val="28"/>
          <w:lang w:val="uk-UA"/>
        </w:rPr>
        <w:t>КБ</w:t>
      </w:r>
      <w:r w:rsidR="00AD5BB8">
        <w:rPr>
          <w:sz w:val="28"/>
          <w:szCs w:val="28"/>
          <w:lang w:val="uk-UA"/>
        </w:rPr>
        <w:t>-</w:t>
      </w:r>
      <w:r w:rsidRPr="009522B7">
        <w:rPr>
          <w:sz w:val="28"/>
          <w:szCs w:val="28"/>
          <w:lang w:val="uk-UA"/>
        </w:rPr>
        <w:t>2в) та довідки про вартість виконаних будівельних робіт (</w:t>
      </w:r>
      <w:r w:rsidR="00AD5BB8" w:rsidRPr="009522B7">
        <w:rPr>
          <w:sz w:val="28"/>
          <w:szCs w:val="28"/>
          <w:lang w:val="uk-UA"/>
        </w:rPr>
        <w:t>КБ</w:t>
      </w:r>
      <w:r w:rsidR="0096410D">
        <w:rPr>
          <w:sz w:val="28"/>
          <w:szCs w:val="28"/>
          <w:lang w:val="uk-UA"/>
        </w:rPr>
        <w:t>-</w:t>
      </w:r>
      <w:r w:rsidRPr="009522B7">
        <w:rPr>
          <w:sz w:val="28"/>
          <w:szCs w:val="28"/>
          <w:lang w:val="uk-UA"/>
        </w:rPr>
        <w:t>3), для погодження та прийняття виконаних ремонтних робіт у встановлених Програмою обсягах.</w:t>
      </w:r>
    </w:p>
    <w:p w14:paraId="240665CA" w14:textId="77777777" w:rsidR="00F22FFF" w:rsidRPr="00BA2E40" w:rsidRDefault="00F22FFF" w:rsidP="00F22FFF">
      <w:pPr>
        <w:jc w:val="both"/>
        <w:rPr>
          <w:sz w:val="28"/>
          <w:szCs w:val="28"/>
          <w:lang w:val="uk-UA"/>
        </w:rPr>
      </w:pPr>
    </w:p>
    <w:p w14:paraId="247BADC2" w14:textId="77777777" w:rsidR="00F22FFF" w:rsidRPr="00BA2E40" w:rsidRDefault="00F22FFF" w:rsidP="00F22FFF">
      <w:pPr>
        <w:ind w:firstLine="709"/>
        <w:jc w:val="center"/>
        <w:rPr>
          <w:b/>
          <w:sz w:val="28"/>
          <w:szCs w:val="28"/>
          <w:lang w:val="uk-UA"/>
        </w:rPr>
      </w:pPr>
      <w:r w:rsidRPr="00BA2E40">
        <w:rPr>
          <w:b/>
          <w:sz w:val="28"/>
          <w:szCs w:val="28"/>
          <w:lang w:val="uk-UA"/>
        </w:rPr>
        <w:t>6. Очікувані результати від виконання Програми</w:t>
      </w:r>
    </w:p>
    <w:p w14:paraId="37C5A7DF" w14:textId="77777777" w:rsidR="00F22FFF" w:rsidRPr="00BA2E40" w:rsidRDefault="00F22FFF" w:rsidP="00F22FFF">
      <w:pPr>
        <w:widowControl w:val="0"/>
        <w:ind w:firstLine="709"/>
        <w:jc w:val="both"/>
        <w:rPr>
          <w:sz w:val="28"/>
          <w:szCs w:val="28"/>
          <w:lang w:val="uk-UA"/>
        </w:rPr>
      </w:pPr>
      <w:r w:rsidRPr="00BA2E40">
        <w:rPr>
          <w:sz w:val="28"/>
          <w:szCs w:val="28"/>
          <w:lang w:val="uk-UA"/>
        </w:rPr>
        <w:t>Реалізація Програми дасть змогу:</w:t>
      </w:r>
    </w:p>
    <w:p w14:paraId="34C5D8EC" w14:textId="77777777" w:rsidR="00F22FFF" w:rsidRDefault="00F22FFF" w:rsidP="00F22FFF">
      <w:pPr>
        <w:ind w:firstLine="709"/>
        <w:jc w:val="both"/>
        <w:rPr>
          <w:sz w:val="28"/>
          <w:szCs w:val="28"/>
          <w:lang w:val="uk-UA"/>
        </w:rPr>
      </w:pPr>
      <w:r w:rsidRPr="00CD7EC2">
        <w:rPr>
          <w:sz w:val="28"/>
          <w:szCs w:val="28"/>
          <w:lang w:val="uk-UA"/>
        </w:rPr>
        <w:t>стимулювання активності мешканців багатоквартирних будинків у напрямку покращ</w:t>
      </w:r>
      <w:r>
        <w:rPr>
          <w:sz w:val="28"/>
          <w:szCs w:val="28"/>
          <w:lang w:val="uk-UA"/>
        </w:rPr>
        <w:t>е</w:t>
      </w:r>
      <w:r w:rsidRPr="00CD7EC2">
        <w:rPr>
          <w:sz w:val="28"/>
          <w:szCs w:val="28"/>
          <w:lang w:val="uk-UA"/>
        </w:rPr>
        <w:t>ння стану житлового фонду у місті, господарчого ставлення до спільного майн</w:t>
      </w:r>
      <w:r>
        <w:rPr>
          <w:sz w:val="28"/>
          <w:szCs w:val="28"/>
          <w:lang w:val="uk-UA"/>
        </w:rPr>
        <w:t>а, його збереження і покращення;</w:t>
      </w:r>
    </w:p>
    <w:p w14:paraId="251FB771" w14:textId="77777777" w:rsidR="00F22FFF" w:rsidRPr="00BA2E40" w:rsidRDefault="00F22FFF" w:rsidP="00F22FFF">
      <w:pPr>
        <w:ind w:firstLine="709"/>
        <w:jc w:val="both"/>
        <w:rPr>
          <w:sz w:val="28"/>
          <w:szCs w:val="28"/>
          <w:lang w:val="uk-UA"/>
        </w:rPr>
      </w:pPr>
      <w:r w:rsidRPr="00C96872">
        <w:rPr>
          <w:sz w:val="28"/>
          <w:szCs w:val="28"/>
          <w:lang w:val="uk-UA"/>
        </w:rPr>
        <w:t>залучення коштів мешканців багатоквартирних будинків для пі</w:t>
      </w:r>
      <w:r>
        <w:rPr>
          <w:sz w:val="28"/>
          <w:szCs w:val="28"/>
          <w:lang w:val="uk-UA"/>
        </w:rPr>
        <w:t>двищення комфорту їх проживання.</w:t>
      </w:r>
    </w:p>
    <w:p w14:paraId="4CCD3E7F" w14:textId="77777777" w:rsidR="00F22FFF" w:rsidRPr="00BA2E40" w:rsidRDefault="00F22FFF" w:rsidP="00F22FFF">
      <w:pPr>
        <w:ind w:firstLine="709"/>
        <w:jc w:val="both"/>
        <w:rPr>
          <w:strike/>
          <w:sz w:val="28"/>
          <w:szCs w:val="28"/>
          <w:lang w:val="uk-UA"/>
        </w:rPr>
      </w:pPr>
    </w:p>
    <w:p w14:paraId="78E35CCF" w14:textId="77777777" w:rsidR="00F22FFF" w:rsidRPr="00BA2E40" w:rsidRDefault="00F22FFF" w:rsidP="00F22FFF">
      <w:pPr>
        <w:ind w:firstLine="709"/>
        <w:jc w:val="center"/>
        <w:rPr>
          <w:b/>
          <w:sz w:val="28"/>
          <w:szCs w:val="28"/>
          <w:lang w:val="uk-UA"/>
        </w:rPr>
      </w:pPr>
      <w:r w:rsidRPr="00BA2E40">
        <w:rPr>
          <w:b/>
          <w:sz w:val="28"/>
          <w:szCs w:val="28"/>
          <w:lang w:val="uk-UA"/>
        </w:rPr>
        <w:t>7. Координація та контроль за ходом виконання Програми</w:t>
      </w:r>
    </w:p>
    <w:p w14:paraId="456C66C3" w14:textId="4516285C" w:rsidR="00F22FFF" w:rsidRPr="00BA2E40" w:rsidRDefault="00BF2F85" w:rsidP="00F22FFF">
      <w:pPr>
        <w:ind w:firstLine="709"/>
        <w:jc w:val="both"/>
        <w:rPr>
          <w:bCs/>
          <w:sz w:val="28"/>
          <w:szCs w:val="28"/>
          <w:lang w:val="uk-UA"/>
        </w:rPr>
      </w:pPr>
      <w:r w:rsidRPr="00BF2F85">
        <w:rPr>
          <w:sz w:val="28"/>
          <w:szCs w:val="28"/>
          <w:lang w:val="uk-UA"/>
        </w:rPr>
        <w:t xml:space="preserve">Координація виконання Програми покладається на заступника міського голови з питань діяльності виконавчих органів міської ради Галустяна В.Е. Контроль здійснюється постійною комісією з питань земельних відносин, природних ресурсів, екології, житлово-комунального господарства, благоустрою, будівництва та архітектури (голова комісії Стороженко Г.Я.), якій </w:t>
      </w:r>
      <w:r w:rsidR="0096410D">
        <w:rPr>
          <w:sz w:val="28"/>
          <w:szCs w:val="28"/>
          <w:lang w:val="uk-UA"/>
        </w:rPr>
        <w:t>управління</w:t>
      </w:r>
      <w:r w:rsidR="0096410D" w:rsidRPr="0096410D">
        <w:t xml:space="preserve"> </w:t>
      </w:r>
      <w:r w:rsidR="0096410D" w:rsidRPr="0096410D">
        <w:rPr>
          <w:sz w:val="28"/>
          <w:szCs w:val="28"/>
          <w:lang w:val="uk-UA"/>
        </w:rPr>
        <w:t>житлово-комунального господарства</w:t>
      </w:r>
      <w:r w:rsidR="0096410D">
        <w:rPr>
          <w:sz w:val="28"/>
          <w:szCs w:val="28"/>
          <w:lang w:val="uk-UA"/>
        </w:rPr>
        <w:t xml:space="preserve"> та містобудування Глухівської міської ради</w:t>
      </w:r>
      <w:r w:rsidRPr="00BF2F85">
        <w:rPr>
          <w:sz w:val="28"/>
          <w:szCs w:val="28"/>
          <w:lang w:val="uk-UA"/>
        </w:rPr>
        <w:t xml:space="preserve"> у лютому 2026 року звітує про результати виконання Програми</w:t>
      </w:r>
      <w:r w:rsidR="00F22FFF" w:rsidRPr="00BA2E40">
        <w:rPr>
          <w:bCs/>
          <w:sz w:val="28"/>
          <w:szCs w:val="28"/>
          <w:lang w:val="uk-UA"/>
        </w:rPr>
        <w:t>.</w:t>
      </w:r>
    </w:p>
    <w:p w14:paraId="540B115B" w14:textId="245DECC1" w:rsidR="00F30F6C" w:rsidRPr="00BA2E40" w:rsidRDefault="00F30F6C" w:rsidP="00441D5E">
      <w:pPr>
        <w:ind w:firstLine="709"/>
        <w:jc w:val="both"/>
        <w:rPr>
          <w:sz w:val="28"/>
          <w:szCs w:val="28"/>
          <w:lang w:val="uk-UA"/>
        </w:rPr>
      </w:pPr>
    </w:p>
    <w:p w14:paraId="425068B4" w14:textId="77777777" w:rsidR="001164CD" w:rsidRPr="00BA2E40" w:rsidRDefault="001164CD" w:rsidP="00441D5E">
      <w:pPr>
        <w:ind w:firstLine="709"/>
        <w:jc w:val="both"/>
        <w:rPr>
          <w:sz w:val="28"/>
          <w:szCs w:val="28"/>
          <w:lang w:val="uk-UA"/>
        </w:rPr>
      </w:pPr>
    </w:p>
    <w:p w14:paraId="1458C807" w14:textId="3229F360" w:rsidR="00FE070F" w:rsidRPr="00BA2E40" w:rsidRDefault="00C1388A" w:rsidP="00E665D0">
      <w:pPr>
        <w:tabs>
          <w:tab w:val="left" w:pos="7088"/>
        </w:tabs>
        <w:rPr>
          <w:lang w:val="uk-UA"/>
        </w:rPr>
      </w:pPr>
      <w:r w:rsidRPr="00BA2E40">
        <w:rPr>
          <w:b/>
          <w:sz w:val="28"/>
          <w:szCs w:val="28"/>
          <w:lang w:val="uk-UA"/>
        </w:rPr>
        <w:t>Міський голова</w:t>
      </w:r>
      <w:r w:rsidR="00D37A26" w:rsidRPr="00BA2E40">
        <w:rPr>
          <w:b/>
          <w:sz w:val="28"/>
          <w:szCs w:val="28"/>
          <w:lang w:val="uk-UA"/>
        </w:rPr>
        <w:tab/>
      </w:r>
      <w:r w:rsidRPr="00BA2E40">
        <w:rPr>
          <w:b/>
          <w:sz w:val="28"/>
          <w:szCs w:val="28"/>
          <w:lang w:val="uk-UA"/>
        </w:rPr>
        <w:t>Надія ВАЙЛО</w:t>
      </w:r>
      <w:r w:rsidR="00BE17FD" w:rsidRPr="00BA2E40">
        <w:rPr>
          <w:lang w:val="uk-UA"/>
        </w:rPr>
        <w:t xml:space="preserve"> </w:t>
      </w:r>
    </w:p>
    <w:p w14:paraId="3A16D4E4" w14:textId="5D41CA40" w:rsidR="008E1DA7" w:rsidRPr="00BA2E40" w:rsidRDefault="008E1DA7" w:rsidP="00983ACF">
      <w:pPr>
        <w:rPr>
          <w:b/>
          <w:sz w:val="28"/>
          <w:szCs w:val="28"/>
          <w:lang w:val="uk-UA"/>
        </w:rPr>
      </w:pPr>
    </w:p>
    <w:sectPr w:rsidR="008E1DA7" w:rsidRPr="00BA2E40" w:rsidSect="00C1388A">
      <w:pgSz w:w="11906" w:h="16838"/>
      <w:pgMar w:top="1077" w:right="567" w:bottom="102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0"/>
    <w:lvl w:ilvl="0">
      <w:numFmt w:val="decimal"/>
      <w:lvlText w:val="160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numFmt w:val="decimal"/>
      <w:lvlText w:val="160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2">
      <w:numFmt w:val="decimal"/>
      <w:lvlText w:val="160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3">
      <w:numFmt w:val="decimal"/>
      <w:lvlText w:val="160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4">
      <w:numFmt w:val="decimal"/>
      <w:lvlText w:val="160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5">
      <w:numFmt w:val="decimal"/>
      <w:lvlText w:val="160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6">
      <w:numFmt w:val="decimal"/>
      <w:lvlText w:val="160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7">
      <w:numFmt w:val="decimal"/>
      <w:lvlText w:val="160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8">
      <w:numFmt w:val="decimal"/>
      <w:lvlText w:val="160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2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ascii="Times New Roman" w:eastAsia="Times New Roman" w:hAnsi="Times New Roman" w:cs="Times New Roman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ascii="Times New Roman" w:eastAsia="Times New Roman" w:hAnsi="Times New Roman"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ascii="Times New Roman" w:eastAsia="Times New Roman" w:hAnsi="Times New Roman"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ascii="Times New Roman" w:eastAsia="Times New Roman" w:hAnsi="Times New Roman"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  <w:rPr>
        <w:rFonts w:ascii="Times New Roman" w:eastAsia="Times New Roman" w:hAnsi="Times New Roman" w:cs="Times New Roman"/>
      </w:rPr>
    </w:lvl>
  </w:abstractNum>
  <w:abstractNum w:abstractNumId="2" w15:restartNumberingAfterBreak="0">
    <w:nsid w:val="00000003"/>
    <w:multiLevelType w:val="multilevel"/>
    <w:tmpl w:val="00000002"/>
    <w:lvl w:ilvl="0">
      <w:numFmt w:val="decimal"/>
      <w:lvlText w:val="144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numFmt w:val="decimal"/>
      <w:lvlText w:val="144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2">
      <w:numFmt w:val="decimal"/>
      <w:lvlText w:val="144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3">
      <w:numFmt w:val="decimal"/>
      <w:lvlText w:val="144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4">
      <w:numFmt w:val="decimal"/>
      <w:lvlText w:val="144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5">
      <w:numFmt w:val="decimal"/>
      <w:lvlText w:val="144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6">
      <w:numFmt w:val="decimal"/>
      <w:lvlText w:val="144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7">
      <w:numFmt w:val="decimal"/>
      <w:lvlText w:val="144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8">
      <w:numFmt w:val="decimal"/>
      <w:lvlText w:val="144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</w:abstractNum>
  <w:abstractNum w:abstractNumId="3" w15:restartNumberingAfterBreak="0">
    <w:nsid w:val="00000005"/>
    <w:multiLevelType w:val="multilevel"/>
    <w:tmpl w:val="00000004"/>
    <w:lvl w:ilvl="0">
      <w:numFmt w:val="decimal"/>
      <w:lvlText w:val="16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numFmt w:val="decimal"/>
      <w:lvlText w:val="16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2">
      <w:numFmt w:val="decimal"/>
      <w:lvlText w:val="16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3">
      <w:numFmt w:val="decimal"/>
      <w:lvlText w:val="16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4">
      <w:numFmt w:val="decimal"/>
      <w:lvlText w:val="16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5">
      <w:numFmt w:val="decimal"/>
      <w:lvlText w:val="16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6">
      <w:numFmt w:val="decimal"/>
      <w:lvlText w:val="16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7">
      <w:numFmt w:val="decimal"/>
      <w:lvlText w:val="16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8">
      <w:numFmt w:val="decimal"/>
      <w:lvlText w:val="16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</w:abstractNum>
  <w:abstractNum w:abstractNumId="4" w15:restartNumberingAfterBreak="0">
    <w:nsid w:val="0E004F99"/>
    <w:multiLevelType w:val="hybridMultilevel"/>
    <w:tmpl w:val="BF86F7C6"/>
    <w:lvl w:ilvl="0" w:tplc="DFA07FD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5" w15:restartNumberingAfterBreak="0">
    <w:nsid w:val="11EF22A8"/>
    <w:multiLevelType w:val="hybridMultilevel"/>
    <w:tmpl w:val="863C23D0"/>
    <w:lvl w:ilvl="0" w:tplc="6854F244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9CF525D"/>
    <w:multiLevelType w:val="hybridMultilevel"/>
    <w:tmpl w:val="1774196A"/>
    <w:lvl w:ilvl="0" w:tplc="90CC830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1EE44AD3"/>
    <w:multiLevelType w:val="hybridMultilevel"/>
    <w:tmpl w:val="37F2A046"/>
    <w:lvl w:ilvl="0" w:tplc="A274DE3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3A116B61"/>
    <w:multiLevelType w:val="hybridMultilevel"/>
    <w:tmpl w:val="7C4A821A"/>
    <w:lvl w:ilvl="0" w:tplc="6854F244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4C040845"/>
    <w:multiLevelType w:val="hybridMultilevel"/>
    <w:tmpl w:val="EE70C112"/>
    <w:lvl w:ilvl="0" w:tplc="6854F244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53053327"/>
    <w:multiLevelType w:val="hybridMultilevel"/>
    <w:tmpl w:val="34E823C8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56914A91"/>
    <w:multiLevelType w:val="hybridMultilevel"/>
    <w:tmpl w:val="ACC45CF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806BE4"/>
    <w:multiLevelType w:val="hybridMultilevel"/>
    <w:tmpl w:val="D3982A56"/>
    <w:lvl w:ilvl="0" w:tplc="B0568038">
      <w:start w:val="1"/>
      <w:numFmt w:val="bullet"/>
      <w:lvlText w:val="–"/>
      <w:lvlJc w:val="left"/>
      <w:pPr>
        <w:tabs>
          <w:tab w:val="num" w:pos="1191"/>
        </w:tabs>
        <w:ind w:left="57" w:firstLine="709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97"/>
        </w:tabs>
        <w:ind w:left="14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17"/>
        </w:tabs>
        <w:ind w:left="22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37"/>
        </w:tabs>
        <w:ind w:left="29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57"/>
        </w:tabs>
        <w:ind w:left="36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77"/>
        </w:tabs>
        <w:ind w:left="43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97"/>
        </w:tabs>
        <w:ind w:left="50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17"/>
        </w:tabs>
        <w:ind w:left="58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37"/>
        </w:tabs>
        <w:ind w:left="653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8"/>
  </w:num>
  <w:num w:numId="6">
    <w:abstractNumId w:val="9"/>
  </w:num>
  <w:num w:numId="7">
    <w:abstractNumId w:val="12"/>
  </w:num>
  <w:num w:numId="8">
    <w:abstractNumId w:val="10"/>
  </w:num>
  <w:num w:numId="9">
    <w:abstractNumId w:val="5"/>
  </w:num>
  <w:num w:numId="10">
    <w:abstractNumId w:val="1"/>
  </w:num>
  <w:num w:numId="11">
    <w:abstractNumId w:val="11"/>
  </w:num>
  <w:num w:numId="12">
    <w:abstractNumId w:val="7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6534"/>
    <w:rsid w:val="00002CBC"/>
    <w:rsid w:val="0001314A"/>
    <w:rsid w:val="00024C51"/>
    <w:rsid w:val="0003701D"/>
    <w:rsid w:val="00091705"/>
    <w:rsid w:val="000941AF"/>
    <w:rsid w:val="000C6311"/>
    <w:rsid w:val="000D77CD"/>
    <w:rsid w:val="001138D1"/>
    <w:rsid w:val="001164CD"/>
    <w:rsid w:val="001268AD"/>
    <w:rsid w:val="001450ED"/>
    <w:rsid w:val="00153D93"/>
    <w:rsid w:val="001902D6"/>
    <w:rsid w:val="00192B09"/>
    <w:rsid w:val="001F5F55"/>
    <w:rsid w:val="00205523"/>
    <w:rsid w:val="00206006"/>
    <w:rsid w:val="00230AFB"/>
    <w:rsid w:val="002634FC"/>
    <w:rsid w:val="002E04DE"/>
    <w:rsid w:val="00323ECB"/>
    <w:rsid w:val="00341540"/>
    <w:rsid w:val="0036259C"/>
    <w:rsid w:val="003B69F0"/>
    <w:rsid w:val="003C121F"/>
    <w:rsid w:val="004142A1"/>
    <w:rsid w:val="004403BA"/>
    <w:rsid w:val="00441D5E"/>
    <w:rsid w:val="0046242C"/>
    <w:rsid w:val="004634F9"/>
    <w:rsid w:val="004A6B17"/>
    <w:rsid w:val="004B3A74"/>
    <w:rsid w:val="004D117D"/>
    <w:rsid w:val="004F3B63"/>
    <w:rsid w:val="00503AB5"/>
    <w:rsid w:val="00504D6A"/>
    <w:rsid w:val="005063DF"/>
    <w:rsid w:val="00517876"/>
    <w:rsid w:val="0052795B"/>
    <w:rsid w:val="00555178"/>
    <w:rsid w:val="005A2354"/>
    <w:rsid w:val="005B5183"/>
    <w:rsid w:val="005C6B94"/>
    <w:rsid w:val="005D4B9A"/>
    <w:rsid w:val="006175EB"/>
    <w:rsid w:val="00617B83"/>
    <w:rsid w:val="00637BEE"/>
    <w:rsid w:val="006413FC"/>
    <w:rsid w:val="006506EB"/>
    <w:rsid w:val="00665864"/>
    <w:rsid w:val="0067631D"/>
    <w:rsid w:val="00693274"/>
    <w:rsid w:val="006A29DF"/>
    <w:rsid w:val="006A43B4"/>
    <w:rsid w:val="006B4429"/>
    <w:rsid w:val="006B6534"/>
    <w:rsid w:val="006D3705"/>
    <w:rsid w:val="007335D4"/>
    <w:rsid w:val="00756C8C"/>
    <w:rsid w:val="007810B1"/>
    <w:rsid w:val="007A108D"/>
    <w:rsid w:val="007C7A01"/>
    <w:rsid w:val="007E46AF"/>
    <w:rsid w:val="007F28FA"/>
    <w:rsid w:val="00843B46"/>
    <w:rsid w:val="00843FBA"/>
    <w:rsid w:val="008828ED"/>
    <w:rsid w:val="008C65D9"/>
    <w:rsid w:val="008E1DA7"/>
    <w:rsid w:val="008E7DF6"/>
    <w:rsid w:val="00901925"/>
    <w:rsid w:val="0093635D"/>
    <w:rsid w:val="00944172"/>
    <w:rsid w:val="00946D3A"/>
    <w:rsid w:val="0096410D"/>
    <w:rsid w:val="00983ACF"/>
    <w:rsid w:val="009A1F35"/>
    <w:rsid w:val="009B3A66"/>
    <w:rsid w:val="009B3EBA"/>
    <w:rsid w:val="009C7A0E"/>
    <w:rsid w:val="00A71E94"/>
    <w:rsid w:val="00A94DBF"/>
    <w:rsid w:val="00AD0C3B"/>
    <w:rsid w:val="00AD2F2F"/>
    <w:rsid w:val="00AD5BB8"/>
    <w:rsid w:val="00AE3A90"/>
    <w:rsid w:val="00AE6389"/>
    <w:rsid w:val="00AE663F"/>
    <w:rsid w:val="00AE7ADC"/>
    <w:rsid w:val="00B20A57"/>
    <w:rsid w:val="00B33C3F"/>
    <w:rsid w:val="00B45DDE"/>
    <w:rsid w:val="00B67B51"/>
    <w:rsid w:val="00B834E2"/>
    <w:rsid w:val="00BA203B"/>
    <w:rsid w:val="00BA2E40"/>
    <w:rsid w:val="00BB6F20"/>
    <w:rsid w:val="00BE17FD"/>
    <w:rsid w:val="00BF2F85"/>
    <w:rsid w:val="00C1388A"/>
    <w:rsid w:val="00C20D31"/>
    <w:rsid w:val="00C31C7E"/>
    <w:rsid w:val="00C33758"/>
    <w:rsid w:val="00C338EA"/>
    <w:rsid w:val="00C85CE9"/>
    <w:rsid w:val="00CC601F"/>
    <w:rsid w:val="00CD433F"/>
    <w:rsid w:val="00CD7EC2"/>
    <w:rsid w:val="00D317E4"/>
    <w:rsid w:val="00D32FBE"/>
    <w:rsid w:val="00D37A26"/>
    <w:rsid w:val="00D42C8F"/>
    <w:rsid w:val="00D46823"/>
    <w:rsid w:val="00D72474"/>
    <w:rsid w:val="00DA567A"/>
    <w:rsid w:val="00DA7AA0"/>
    <w:rsid w:val="00DB5537"/>
    <w:rsid w:val="00E163B7"/>
    <w:rsid w:val="00E16452"/>
    <w:rsid w:val="00E36744"/>
    <w:rsid w:val="00E665D0"/>
    <w:rsid w:val="00E825D6"/>
    <w:rsid w:val="00EB3037"/>
    <w:rsid w:val="00EC20A8"/>
    <w:rsid w:val="00EC5849"/>
    <w:rsid w:val="00EC7CB4"/>
    <w:rsid w:val="00ED18FA"/>
    <w:rsid w:val="00ED43D9"/>
    <w:rsid w:val="00ED6013"/>
    <w:rsid w:val="00EE0E0D"/>
    <w:rsid w:val="00F22FFF"/>
    <w:rsid w:val="00F30F6C"/>
    <w:rsid w:val="00F4229F"/>
    <w:rsid w:val="00F875CF"/>
    <w:rsid w:val="00FA7504"/>
    <w:rsid w:val="00FB2F13"/>
    <w:rsid w:val="00FB39D2"/>
    <w:rsid w:val="00FB6D7F"/>
    <w:rsid w:val="00FE070F"/>
    <w:rsid w:val="00FF5B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11D9A0A"/>
  <w15:chartTrackingRefBased/>
  <w15:docId w15:val="{421A2029-7AFE-4093-9BC5-E5C83B152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01314A"/>
    <w:pPr>
      <w:keepNext/>
      <w:jc w:val="right"/>
      <w:outlineLvl w:val="0"/>
    </w:pPr>
    <w:rPr>
      <w:rFonts w:eastAsia="MS Mincho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D37A26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9B3A66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link w:val="a3"/>
    <w:rsid w:val="009B3A66"/>
    <w:rPr>
      <w:rFonts w:ascii="Tahoma" w:hAnsi="Tahoma" w:cs="Tahoma"/>
      <w:sz w:val="16"/>
      <w:szCs w:val="16"/>
      <w:lang w:val="ru-RU" w:eastAsia="ru-RU"/>
    </w:rPr>
  </w:style>
  <w:style w:type="character" w:customStyle="1" w:styleId="10">
    <w:name w:val="Заголовок 1 Знак"/>
    <w:link w:val="1"/>
    <w:rsid w:val="0001314A"/>
    <w:rPr>
      <w:rFonts w:eastAsia="MS Mincho"/>
      <w:sz w:val="24"/>
      <w:lang w:val="ru-RU" w:eastAsia="ru-RU"/>
    </w:rPr>
  </w:style>
  <w:style w:type="character" w:customStyle="1" w:styleId="apple-converted-space">
    <w:name w:val="apple-converted-space"/>
    <w:uiPriority w:val="99"/>
    <w:rsid w:val="006506EB"/>
    <w:rPr>
      <w:rFonts w:cs="Times New Roman"/>
    </w:rPr>
  </w:style>
  <w:style w:type="character" w:customStyle="1" w:styleId="spelle">
    <w:name w:val="spelle"/>
    <w:uiPriority w:val="99"/>
    <w:rsid w:val="006506EB"/>
    <w:rPr>
      <w:rFonts w:cs="Times New Roman"/>
    </w:rPr>
  </w:style>
  <w:style w:type="paragraph" w:styleId="a5">
    <w:name w:val="No Spacing"/>
    <w:uiPriority w:val="99"/>
    <w:qFormat/>
    <w:rsid w:val="006506EB"/>
    <w:rPr>
      <w:sz w:val="24"/>
      <w:szCs w:val="24"/>
      <w:lang w:val="ru-RU" w:eastAsia="ru-RU"/>
    </w:rPr>
  </w:style>
  <w:style w:type="character" w:customStyle="1" w:styleId="20">
    <w:name w:val="Заголовок 2 Знак"/>
    <w:link w:val="2"/>
    <w:semiHidden/>
    <w:rsid w:val="00D37A26"/>
    <w:rPr>
      <w:rFonts w:ascii="Cambria" w:hAnsi="Cambria"/>
      <w:b/>
      <w:bCs/>
      <w:i/>
      <w:iCs/>
      <w:sz w:val="28"/>
      <w:szCs w:val="28"/>
    </w:rPr>
  </w:style>
  <w:style w:type="paragraph" w:customStyle="1" w:styleId="21">
    <w:name w:val="Основной текст с отступом 21"/>
    <w:basedOn w:val="a"/>
    <w:rsid w:val="00D37A26"/>
    <w:pPr>
      <w:suppressAutoHyphens/>
      <w:ind w:firstLine="540"/>
      <w:jc w:val="center"/>
    </w:pPr>
    <w:rPr>
      <w:b/>
      <w:sz w:val="28"/>
      <w:lang w:val="uk-UA" w:eastAsia="ar-SA"/>
    </w:rPr>
  </w:style>
  <w:style w:type="paragraph" w:customStyle="1" w:styleId="31">
    <w:name w:val="Основной текст с отступом 31"/>
    <w:basedOn w:val="a"/>
    <w:rsid w:val="00D37A26"/>
    <w:pPr>
      <w:suppressAutoHyphens/>
      <w:ind w:firstLine="540"/>
      <w:jc w:val="center"/>
    </w:pPr>
    <w:rPr>
      <w:b/>
      <w:sz w:val="32"/>
      <w:lang w:val="uk-UA" w:eastAsia="ar-SA"/>
    </w:rPr>
  </w:style>
  <w:style w:type="paragraph" w:customStyle="1" w:styleId="310">
    <w:name w:val="Основной текст 31"/>
    <w:basedOn w:val="a"/>
    <w:uiPriority w:val="99"/>
    <w:rsid w:val="00D37A26"/>
    <w:pPr>
      <w:tabs>
        <w:tab w:val="left" w:pos="0"/>
      </w:tabs>
      <w:suppressAutoHyphens/>
      <w:jc w:val="center"/>
    </w:pPr>
    <w:rPr>
      <w:b/>
      <w:sz w:val="28"/>
      <w:lang w:val="uk-UA" w:eastAsia="ar-SA"/>
    </w:rPr>
  </w:style>
  <w:style w:type="paragraph" w:customStyle="1" w:styleId="210">
    <w:name w:val="Основной текст 21"/>
    <w:basedOn w:val="a"/>
    <w:uiPriority w:val="99"/>
    <w:rsid w:val="00D37A26"/>
    <w:pPr>
      <w:suppressAutoHyphens/>
    </w:pPr>
    <w:rPr>
      <w:sz w:val="28"/>
      <w:lang w:val="uk-UA" w:eastAsia="ar-SA"/>
    </w:rPr>
  </w:style>
  <w:style w:type="paragraph" w:styleId="a6">
    <w:name w:val="List Paragraph"/>
    <w:basedOn w:val="a"/>
    <w:uiPriority w:val="34"/>
    <w:qFormat/>
    <w:rsid w:val="006A43B4"/>
    <w:pPr>
      <w:ind w:left="720"/>
      <w:contextualSpacing/>
    </w:pPr>
  </w:style>
  <w:style w:type="character" w:styleId="a7">
    <w:name w:val="Strong"/>
    <w:qFormat/>
    <w:rsid w:val="001902D6"/>
    <w:rPr>
      <w:b/>
      <w:bCs/>
    </w:rPr>
  </w:style>
  <w:style w:type="paragraph" w:styleId="a8">
    <w:name w:val="Body Text Indent"/>
    <w:basedOn w:val="a"/>
    <w:link w:val="a9"/>
    <w:rsid w:val="001902D6"/>
    <w:pPr>
      <w:suppressAutoHyphens/>
      <w:ind w:right="-1050" w:firstLine="284"/>
      <w:jc w:val="both"/>
    </w:pPr>
    <w:rPr>
      <w:szCs w:val="20"/>
      <w:lang w:val="uk-UA" w:eastAsia="zh-CN"/>
    </w:rPr>
  </w:style>
  <w:style w:type="character" w:customStyle="1" w:styleId="a9">
    <w:name w:val="Основний текст з відступом Знак"/>
    <w:basedOn w:val="a0"/>
    <w:link w:val="a8"/>
    <w:rsid w:val="001902D6"/>
    <w:rPr>
      <w:sz w:val="24"/>
      <w:lang w:eastAsia="zh-CN"/>
    </w:rPr>
  </w:style>
  <w:style w:type="character" w:customStyle="1" w:styleId="docdata">
    <w:name w:val="docdata"/>
    <w:aliases w:val="docy,v5,2101,baiaagaaboqcaaadpgyaaavmbgaaaaaaaaaaaaaaaaaaaaaaaaaaaaaaaaaaaaaaaaaaaaaaaaaaaaaaaaaaaaaaaaaaaaaaaaaaaaaaaaaaaaaaaaaaaaaaaaaaaaaaaaaaaaaaaaaaaaaaaaaaaaaaaaaaaaaaaaaaaaaaaaaaaaaaaaaaaaaaaaaaaaaaaaaaaaaaaaaaaaaaaaaaaaaaaaaaaaaaaaaaaaaa"/>
    <w:basedOn w:val="a0"/>
    <w:rsid w:val="007A10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4499</Words>
  <Characters>2565</Characters>
  <DocSecurity>0</DocSecurity>
  <Lines>21</Lines>
  <Paragraphs>14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ПРОЄКТ</vt:lpstr>
      <vt:lpstr>ПРОЄКТ</vt:lpstr>
    </vt:vector>
  </TitlesOfParts>
  <Company/>
  <LinksUpToDate>false</LinksUpToDate>
  <CharactersWithSpaces>7050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2025-08-12T11:10:00Z</cp:lastPrinted>
  <dcterms:created xsi:type="dcterms:W3CDTF">2025-08-14T05:28:00Z</dcterms:created>
  <dcterms:modified xsi:type="dcterms:W3CDTF">2025-08-25T07:47:00Z</dcterms:modified>
</cp:coreProperties>
</file>