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72B7C" w14:textId="36445D33" w:rsidR="008C6AEB" w:rsidRPr="0036553E" w:rsidRDefault="008C6AEB" w:rsidP="008C6AEB">
      <w:pPr>
        <w:keepNext/>
        <w:tabs>
          <w:tab w:val="left" w:pos="4678"/>
        </w:tabs>
        <w:jc w:val="center"/>
        <w:outlineLvl w:val="5"/>
        <w:rPr>
          <w:sz w:val="28"/>
          <w:szCs w:val="20"/>
          <w:lang w:val="uk-UA"/>
        </w:rPr>
      </w:pPr>
      <w:r w:rsidRPr="0036553E">
        <w:rPr>
          <w:noProof/>
        </w:rPr>
        <w:drawing>
          <wp:inline distT="0" distB="0" distL="0" distR="0" wp14:anchorId="639AAF81" wp14:editId="404BC7FF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BF397" w14:textId="77777777" w:rsidR="008C6AEB" w:rsidRPr="0036553E" w:rsidRDefault="008C6AEB" w:rsidP="008C6AEB">
      <w:pPr>
        <w:keepNext/>
        <w:jc w:val="center"/>
        <w:outlineLvl w:val="0"/>
        <w:rPr>
          <w:bCs/>
          <w:sz w:val="18"/>
          <w:szCs w:val="18"/>
          <w:lang w:val="uk-UA"/>
        </w:rPr>
      </w:pPr>
    </w:p>
    <w:p w14:paraId="4C0C9C88" w14:textId="77777777" w:rsidR="008C6AEB" w:rsidRPr="0036553E" w:rsidRDefault="008C6AEB" w:rsidP="008C6AEB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 w:rsidRPr="0036553E">
        <w:rPr>
          <w:b/>
          <w:bCs/>
          <w:color w:val="000000"/>
          <w:sz w:val="28"/>
          <w:szCs w:val="32"/>
          <w:lang w:val="uk-UA"/>
        </w:rPr>
        <w:t>ГЛУХІВСЬКА МІСЬКА РАДА СУМСЬКОЇ ОБЛАСТІ</w:t>
      </w:r>
    </w:p>
    <w:p w14:paraId="1ADDDB7C" w14:textId="77777777" w:rsidR="008C6AEB" w:rsidRPr="0036553E" w:rsidRDefault="008C6AEB" w:rsidP="008C6AEB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 w:rsidRPr="0036553E">
        <w:rPr>
          <w:b/>
          <w:bCs/>
          <w:color w:val="000000"/>
          <w:sz w:val="28"/>
          <w:szCs w:val="32"/>
          <w:lang w:val="uk-UA"/>
        </w:rPr>
        <w:t>ВИКОНАВЧИЙ  КОМІТЕТ</w:t>
      </w:r>
    </w:p>
    <w:p w14:paraId="4C39E1DD" w14:textId="77777777" w:rsidR="008C6AEB" w:rsidRPr="0036553E" w:rsidRDefault="008C6AEB" w:rsidP="008C6AEB">
      <w:pPr>
        <w:keepNext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 w:rsidRPr="0036553E">
        <w:rPr>
          <w:b/>
          <w:bCs/>
          <w:color w:val="000000"/>
          <w:sz w:val="32"/>
          <w:szCs w:val="32"/>
          <w:lang w:val="uk-UA"/>
        </w:rPr>
        <w:t>Р І Ш Е Н Н Я</w:t>
      </w:r>
    </w:p>
    <w:p w14:paraId="258073B6" w14:textId="77777777" w:rsidR="001E6D0F" w:rsidRDefault="001E6D0F" w:rsidP="008B762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</w:p>
    <w:p w14:paraId="5E4FFAD6" w14:textId="5F6EA139" w:rsidR="008B762F" w:rsidRPr="00F25D6C" w:rsidRDefault="00643632" w:rsidP="008B762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643632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6</w:t>
      </w:r>
      <w:r>
        <w:rPr>
          <w:sz w:val="28"/>
          <w:szCs w:val="28"/>
          <w:lang w:val="uk-UA"/>
        </w:rPr>
        <w:t>.10.2025</w:t>
      </w:r>
      <w:r w:rsidR="005255C2">
        <w:rPr>
          <w:sz w:val="28"/>
          <w:szCs w:val="28"/>
          <w:lang w:val="uk-UA"/>
        </w:rPr>
        <w:t xml:space="preserve">                          м</w:t>
      </w:r>
      <w:r w:rsidR="00DE0434">
        <w:rPr>
          <w:sz w:val="28"/>
          <w:szCs w:val="28"/>
          <w:lang w:val="uk-UA"/>
        </w:rPr>
        <w:t xml:space="preserve">. Глухів                    </w:t>
      </w:r>
      <w:r w:rsidR="00E36B0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</w:t>
      </w:r>
      <w:r w:rsidR="00E36B08">
        <w:rPr>
          <w:sz w:val="28"/>
          <w:szCs w:val="28"/>
          <w:lang w:val="uk-UA"/>
        </w:rPr>
        <w:t xml:space="preserve">   </w:t>
      </w:r>
      <w:r w:rsidR="00DE0434">
        <w:rPr>
          <w:sz w:val="28"/>
          <w:szCs w:val="28"/>
          <w:lang w:val="uk-UA"/>
        </w:rPr>
        <w:t xml:space="preserve"> </w:t>
      </w:r>
      <w:r w:rsidR="008B762F" w:rsidRPr="00F25D6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341</w:t>
      </w:r>
    </w:p>
    <w:p w14:paraId="3D56D03D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467F8E99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268E66A4" w14:textId="4248B7BF" w:rsidR="008B762F" w:rsidRPr="00F25D6C" w:rsidRDefault="008B762F" w:rsidP="00C94E39">
      <w:pPr>
        <w:ind w:right="-1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Про </w:t>
      </w:r>
      <w:r w:rsidR="00216DFD">
        <w:rPr>
          <w:b/>
          <w:sz w:val="28"/>
          <w:szCs w:val="28"/>
          <w:lang w:val="uk-UA"/>
        </w:rPr>
        <w:t xml:space="preserve">проєкт </w:t>
      </w:r>
      <w:bookmarkStart w:id="0" w:name="_Hlk210305121"/>
      <w:r w:rsidR="00216DFD">
        <w:rPr>
          <w:b/>
          <w:sz w:val="28"/>
          <w:szCs w:val="28"/>
          <w:lang w:val="uk-UA"/>
        </w:rPr>
        <w:t>Програми</w:t>
      </w:r>
      <w:r w:rsidRPr="00F25D6C">
        <w:rPr>
          <w:b/>
          <w:sz w:val="28"/>
          <w:szCs w:val="28"/>
          <w:lang w:val="uk-UA"/>
        </w:rPr>
        <w:t xml:space="preserve"> </w:t>
      </w:r>
      <w:r w:rsidR="00BD60A0" w:rsidRPr="00F25D6C">
        <w:rPr>
          <w:b/>
          <w:sz w:val="28"/>
          <w:szCs w:val="28"/>
          <w:lang w:val="uk-UA"/>
        </w:rPr>
        <w:t>захисту населення і територій</w:t>
      </w:r>
      <w:r w:rsidR="00216DFD">
        <w:rPr>
          <w:b/>
          <w:sz w:val="28"/>
          <w:szCs w:val="28"/>
          <w:lang w:val="uk-UA"/>
        </w:rPr>
        <w:t xml:space="preserve"> Глухівської міської ради</w:t>
      </w:r>
      <w:r w:rsidR="00BD60A0"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8C6AEB">
        <w:rPr>
          <w:b/>
          <w:sz w:val="28"/>
          <w:szCs w:val="28"/>
          <w:lang w:val="uk-UA"/>
        </w:rPr>
        <w:t>2</w:t>
      </w:r>
      <w:r w:rsidR="009C78B1">
        <w:rPr>
          <w:b/>
          <w:sz w:val="28"/>
          <w:szCs w:val="28"/>
          <w:lang w:val="uk-UA"/>
        </w:rPr>
        <w:t>6</w:t>
      </w:r>
      <w:r w:rsidR="008C6AEB">
        <w:rPr>
          <w:b/>
          <w:sz w:val="28"/>
          <w:szCs w:val="28"/>
          <w:lang w:val="uk-UA"/>
        </w:rPr>
        <w:t>-20</w:t>
      </w:r>
      <w:r w:rsidR="009C78B1">
        <w:rPr>
          <w:b/>
          <w:sz w:val="28"/>
          <w:szCs w:val="28"/>
          <w:lang w:val="uk-UA"/>
        </w:rPr>
        <w:t>30</w:t>
      </w:r>
      <w:r w:rsidR="00BD60A0" w:rsidRPr="00F25D6C">
        <w:rPr>
          <w:b/>
          <w:sz w:val="28"/>
          <w:szCs w:val="28"/>
          <w:lang w:val="uk-UA"/>
        </w:rPr>
        <w:t xml:space="preserve"> роки</w:t>
      </w:r>
    </w:p>
    <w:bookmarkEnd w:id="0"/>
    <w:p w14:paraId="01FD833A" w14:textId="77777777" w:rsidR="006B6534" w:rsidRPr="00F25D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14EC8243" w14:textId="458AB76C" w:rsidR="007B0AFD" w:rsidRPr="00F25D6C" w:rsidRDefault="00B2009D" w:rsidP="008C6AE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8C6AEB" w:rsidRPr="008C6AEB">
        <w:rPr>
          <w:sz w:val="28"/>
          <w:szCs w:val="28"/>
          <w:lang w:val="uk-UA"/>
        </w:rPr>
        <w:t xml:space="preserve"> </w:t>
      </w:r>
      <w:r w:rsidR="00C94E39">
        <w:rPr>
          <w:sz w:val="28"/>
          <w:szCs w:val="28"/>
          <w:lang w:val="uk-UA"/>
        </w:rPr>
        <w:t>розпорядження</w:t>
      </w:r>
      <w:r w:rsidR="00C94E39" w:rsidRPr="00057C46">
        <w:rPr>
          <w:color w:val="000000" w:themeColor="text1"/>
          <w:sz w:val="28"/>
          <w:szCs w:val="28"/>
          <w:lang w:val="uk-UA"/>
        </w:rPr>
        <w:t xml:space="preserve"> міського голови від </w:t>
      </w:r>
      <w:r w:rsidR="00AB0076" w:rsidRPr="00AB0076">
        <w:rPr>
          <w:sz w:val="28"/>
          <w:szCs w:val="28"/>
          <w:lang w:val="uk-UA"/>
        </w:rPr>
        <w:t>02</w:t>
      </w:r>
      <w:r w:rsidR="00C94E39" w:rsidRPr="00AB0076">
        <w:rPr>
          <w:sz w:val="28"/>
          <w:szCs w:val="28"/>
          <w:lang w:val="uk-UA"/>
        </w:rPr>
        <w:t>.</w:t>
      </w:r>
      <w:r w:rsidR="00AB0076" w:rsidRPr="00AB0076">
        <w:rPr>
          <w:sz w:val="28"/>
          <w:szCs w:val="28"/>
          <w:lang w:val="uk-UA"/>
        </w:rPr>
        <w:t>10</w:t>
      </w:r>
      <w:r w:rsidR="00C94E39" w:rsidRPr="00AB0076">
        <w:rPr>
          <w:sz w:val="28"/>
          <w:szCs w:val="28"/>
          <w:lang w:val="uk-UA"/>
        </w:rPr>
        <w:t>.202</w:t>
      </w:r>
      <w:r w:rsidR="00AB0076" w:rsidRPr="00AB0076">
        <w:rPr>
          <w:sz w:val="28"/>
          <w:szCs w:val="28"/>
          <w:lang w:val="uk-UA"/>
        </w:rPr>
        <w:t>5</w:t>
      </w:r>
      <w:r w:rsidR="00C94E39" w:rsidRPr="00AB0076">
        <w:rPr>
          <w:sz w:val="28"/>
          <w:szCs w:val="28"/>
          <w:lang w:val="uk-UA"/>
        </w:rPr>
        <w:t xml:space="preserve"> №</w:t>
      </w:r>
      <w:r w:rsidR="00AB0076" w:rsidRPr="00AB0076">
        <w:rPr>
          <w:sz w:val="28"/>
          <w:szCs w:val="28"/>
          <w:lang w:val="uk-UA"/>
        </w:rPr>
        <w:t>123</w:t>
      </w:r>
      <w:r w:rsidR="00C94E39" w:rsidRPr="00AB0076">
        <w:rPr>
          <w:sz w:val="28"/>
          <w:szCs w:val="28"/>
          <w:lang w:val="uk-UA"/>
        </w:rPr>
        <w:t xml:space="preserve">-ОД </w:t>
      </w:r>
      <w:r w:rsidR="00C94E39" w:rsidRPr="00057C46">
        <w:rPr>
          <w:color w:val="000000" w:themeColor="text1"/>
          <w:sz w:val="28"/>
          <w:szCs w:val="28"/>
          <w:lang w:val="uk-UA"/>
        </w:rPr>
        <w:t>«Про розробку проєкту Програми захисту населення і територій Глухівської міської ради від надзвичайних ситуацій техногенного та природного характеру на 202</w:t>
      </w:r>
      <w:r w:rsidR="000D5D3E">
        <w:rPr>
          <w:color w:val="000000" w:themeColor="text1"/>
          <w:sz w:val="28"/>
          <w:szCs w:val="28"/>
          <w:lang w:val="uk-UA"/>
        </w:rPr>
        <w:t>6</w:t>
      </w:r>
      <w:r w:rsidR="00C94E39" w:rsidRPr="00057C46">
        <w:rPr>
          <w:color w:val="000000" w:themeColor="text1"/>
          <w:sz w:val="28"/>
          <w:szCs w:val="28"/>
          <w:lang w:val="uk-UA"/>
        </w:rPr>
        <w:t>-20</w:t>
      </w:r>
      <w:r w:rsidR="000D5D3E">
        <w:rPr>
          <w:color w:val="000000" w:themeColor="text1"/>
          <w:sz w:val="28"/>
          <w:szCs w:val="28"/>
          <w:lang w:val="uk-UA"/>
        </w:rPr>
        <w:t>30</w:t>
      </w:r>
      <w:r w:rsidR="00C94E39" w:rsidRPr="00057C46">
        <w:rPr>
          <w:color w:val="000000" w:themeColor="text1"/>
          <w:sz w:val="28"/>
          <w:szCs w:val="28"/>
          <w:lang w:val="uk-UA"/>
        </w:rPr>
        <w:t xml:space="preserve"> роки»</w:t>
      </w:r>
      <w:r w:rsidR="008C6AEB" w:rsidRPr="00057C46">
        <w:rPr>
          <w:color w:val="000000" w:themeColor="text1"/>
          <w:sz w:val="28"/>
          <w:szCs w:val="28"/>
          <w:lang w:val="uk-UA"/>
        </w:rPr>
        <w:t xml:space="preserve">, </w:t>
      </w:r>
      <w:r w:rsidR="008C6AEB" w:rsidRPr="008C6AEB">
        <w:rPr>
          <w:sz w:val="28"/>
          <w:szCs w:val="28"/>
          <w:lang w:val="uk-UA"/>
        </w:rPr>
        <w:t>з метою забезпечення гарантованого рівня захисту населення і територій</w:t>
      </w:r>
      <w:r w:rsidR="00DE0434">
        <w:rPr>
          <w:sz w:val="28"/>
          <w:szCs w:val="28"/>
          <w:lang w:val="uk-UA"/>
        </w:rPr>
        <w:t xml:space="preserve"> Глухівської міської ради</w:t>
      </w:r>
      <w:r w:rsidR="008C6AEB" w:rsidRPr="008C6AEB">
        <w:rPr>
          <w:sz w:val="28"/>
          <w:szCs w:val="28"/>
          <w:lang w:val="uk-UA"/>
        </w:rPr>
        <w:t xml:space="preserve"> від надзвичайних ситуацій техногенного та природного характеру, удосконалення єдиної державної системи цивільного захисту, керуючись підпунктом 1 пункту «а» статті 27 та частиною першою статті 59 Закону України «Про місцеве самоврядування в Україні», </w:t>
      </w:r>
      <w:r w:rsidR="008C6AEB" w:rsidRPr="008C6AEB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504DFE8F" w14:textId="2CF08D57" w:rsidR="007B0AFD" w:rsidRPr="00F25D6C" w:rsidRDefault="007B0AFD" w:rsidP="009B307B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</w:t>
      </w:r>
      <w:r w:rsidR="00DE0434">
        <w:rPr>
          <w:sz w:val="28"/>
          <w:szCs w:val="28"/>
          <w:lang w:val="uk-UA"/>
        </w:rPr>
        <w:t xml:space="preserve">Схвалити проєкт </w:t>
      </w:r>
      <w:r w:rsidR="0087520C" w:rsidRPr="00F25D6C">
        <w:rPr>
          <w:sz w:val="28"/>
          <w:szCs w:val="28"/>
          <w:lang w:val="uk-UA"/>
        </w:rPr>
        <w:t>Програм</w:t>
      </w:r>
      <w:r w:rsidR="005D0671">
        <w:rPr>
          <w:sz w:val="28"/>
          <w:szCs w:val="28"/>
          <w:lang w:val="uk-UA"/>
        </w:rPr>
        <w:t>и</w:t>
      </w:r>
      <w:r w:rsidR="0087520C" w:rsidRPr="00F25D6C">
        <w:rPr>
          <w:sz w:val="28"/>
          <w:szCs w:val="28"/>
          <w:lang w:val="uk-UA"/>
        </w:rPr>
        <w:t xml:space="preserve"> </w:t>
      </w:r>
      <w:r w:rsidR="00BD60A0" w:rsidRPr="00F25D6C">
        <w:rPr>
          <w:sz w:val="28"/>
          <w:szCs w:val="28"/>
          <w:lang w:val="uk-UA"/>
        </w:rPr>
        <w:t>захисту населення і територій</w:t>
      </w:r>
      <w:r w:rsidR="00DE0434">
        <w:rPr>
          <w:sz w:val="28"/>
          <w:szCs w:val="28"/>
          <w:lang w:val="uk-UA"/>
        </w:rPr>
        <w:t xml:space="preserve"> Глухівської міської ради</w:t>
      </w:r>
      <w:r w:rsidR="00BD60A0" w:rsidRPr="00F25D6C">
        <w:rPr>
          <w:sz w:val="28"/>
          <w:szCs w:val="28"/>
          <w:lang w:val="uk-UA"/>
        </w:rPr>
        <w:t xml:space="preserve"> від надзвичайних ситуацій техногенного та природного характеру на </w:t>
      </w:r>
      <w:r w:rsidR="00BD60A0" w:rsidRPr="00DE0434">
        <w:rPr>
          <w:color w:val="000000" w:themeColor="text1"/>
          <w:sz w:val="28"/>
          <w:szCs w:val="28"/>
          <w:lang w:val="uk-UA"/>
        </w:rPr>
        <w:t>20</w:t>
      </w:r>
      <w:r w:rsidR="008C6AEB" w:rsidRPr="00DE0434">
        <w:rPr>
          <w:color w:val="000000" w:themeColor="text1"/>
          <w:sz w:val="28"/>
          <w:szCs w:val="28"/>
          <w:lang w:val="uk-UA"/>
        </w:rPr>
        <w:t>2</w:t>
      </w:r>
      <w:r w:rsidR="006F453E">
        <w:rPr>
          <w:color w:val="000000" w:themeColor="text1"/>
          <w:sz w:val="28"/>
          <w:szCs w:val="28"/>
          <w:lang w:val="uk-UA"/>
        </w:rPr>
        <w:t>6</w:t>
      </w:r>
      <w:r w:rsidR="008C6AEB" w:rsidRPr="00DE0434">
        <w:rPr>
          <w:color w:val="000000" w:themeColor="text1"/>
          <w:sz w:val="28"/>
          <w:szCs w:val="28"/>
          <w:lang w:val="uk-UA"/>
        </w:rPr>
        <w:t>-20</w:t>
      </w:r>
      <w:r w:rsidR="006F453E">
        <w:rPr>
          <w:color w:val="000000" w:themeColor="text1"/>
          <w:sz w:val="28"/>
          <w:szCs w:val="28"/>
          <w:lang w:val="uk-UA"/>
        </w:rPr>
        <w:t>30</w:t>
      </w:r>
      <w:r w:rsidR="00BD60A0" w:rsidRPr="00DE0434">
        <w:rPr>
          <w:color w:val="000000" w:themeColor="text1"/>
          <w:sz w:val="28"/>
          <w:szCs w:val="28"/>
          <w:lang w:val="uk-UA"/>
        </w:rPr>
        <w:t xml:space="preserve"> </w:t>
      </w:r>
      <w:r w:rsidR="00BD60A0" w:rsidRPr="00F25D6C">
        <w:rPr>
          <w:sz w:val="28"/>
          <w:szCs w:val="28"/>
          <w:lang w:val="uk-UA"/>
        </w:rPr>
        <w:t>роки</w:t>
      </w:r>
      <w:r w:rsidRPr="00F25D6C">
        <w:rPr>
          <w:sz w:val="28"/>
          <w:szCs w:val="28"/>
          <w:lang w:val="uk-UA"/>
        </w:rPr>
        <w:t xml:space="preserve"> </w:t>
      </w:r>
      <w:r w:rsidR="005D0671" w:rsidRPr="00F25D6C">
        <w:rPr>
          <w:sz w:val="28"/>
          <w:szCs w:val="28"/>
          <w:lang w:val="uk-UA"/>
        </w:rPr>
        <w:t>(додається)</w:t>
      </w:r>
      <w:r w:rsidR="005D0671">
        <w:rPr>
          <w:sz w:val="28"/>
          <w:szCs w:val="28"/>
          <w:lang w:val="uk-UA"/>
        </w:rPr>
        <w:t xml:space="preserve"> і винести його на розгляд міської ради </w:t>
      </w:r>
    </w:p>
    <w:p w14:paraId="60C117B6" w14:textId="6840B571" w:rsidR="00D970B1" w:rsidRPr="00351C8D" w:rsidRDefault="005D0671" w:rsidP="00D970B1">
      <w:pPr>
        <w:tabs>
          <w:tab w:val="left" w:pos="1276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25D6C">
        <w:rPr>
          <w:sz w:val="28"/>
          <w:szCs w:val="28"/>
          <w:lang w:val="uk-UA"/>
        </w:rPr>
        <w:t>.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Організацію виконання цього рішення покласти на в</w:t>
      </w:r>
      <w:r w:rsidR="00B32B67" w:rsidRPr="00B32B67">
        <w:rPr>
          <w:color w:val="000000" w:themeColor="text1"/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="00B32B67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(начальник – Дєдіщева І.М.), а к</w:t>
      </w:r>
      <w:r w:rsidR="00B32B67" w:rsidRPr="00351C8D">
        <w:rPr>
          <w:color w:val="000000" w:themeColor="text1"/>
          <w:sz w:val="28"/>
          <w:szCs w:val="28"/>
          <w:lang w:val="uk-UA"/>
        </w:rPr>
        <w:t xml:space="preserve">онтроль </w:t>
      </w:r>
      <w:r>
        <w:rPr>
          <w:color w:val="000000" w:themeColor="text1"/>
          <w:sz w:val="28"/>
          <w:szCs w:val="28"/>
          <w:lang w:val="uk-UA"/>
        </w:rPr>
        <w:t xml:space="preserve">– </w:t>
      </w:r>
      <w:r w:rsidR="00D970B1" w:rsidRPr="00351C8D">
        <w:rPr>
          <w:color w:val="000000" w:themeColor="text1"/>
          <w:sz w:val="28"/>
          <w:szCs w:val="28"/>
          <w:lang w:val="uk-UA"/>
        </w:rPr>
        <w:t xml:space="preserve">на </w:t>
      </w:r>
      <w:r w:rsidR="009B65EB" w:rsidRPr="00351C8D">
        <w:rPr>
          <w:color w:val="000000" w:themeColor="text1"/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</w:t>
      </w:r>
      <w:r w:rsidR="00351C8D">
        <w:rPr>
          <w:color w:val="000000" w:themeColor="text1"/>
          <w:sz w:val="28"/>
          <w:szCs w:val="28"/>
          <w:lang w:val="uk-UA"/>
        </w:rPr>
        <w:t xml:space="preserve">                 </w:t>
      </w:r>
      <w:r w:rsidR="009B65EB" w:rsidRPr="00351C8D">
        <w:rPr>
          <w:color w:val="000000" w:themeColor="text1"/>
          <w:sz w:val="28"/>
          <w:szCs w:val="28"/>
          <w:lang w:val="uk-UA"/>
        </w:rPr>
        <w:t>Ткаченк</w:t>
      </w:r>
      <w:r w:rsidR="00351C8D">
        <w:rPr>
          <w:color w:val="000000" w:themeColor="text1"/>
          <w:sz w:val="28"/>
          <w:szCs w:val="28"/>
          <w:lang w:val="uk-UA"/>
        </w:rPr>
        <w:t>а</w:t>
      </w:r>
      <w:r w:rsidR="009B65EB" w:rsidRPr="00351C8D">
        <w:rPr>
          <w:color w:val="000000" w:themeColor="text1"/>
          <w:sz w:val="28"/>
          <w:szCs w:val="28"/>
          <w:lang w:val="uk-UA"/>
        </w:rPr>
        <w:t xml:space="preserve"> О.О</w:t>
      </w:r>
      <w:r w:rsidR="00EB3AF9" w:rsidRPr="00351C8D">
        <w:rPr>
          <w:color w:val="000000" w:themeColor="text1"/>
          <w:sz w:val="28"/>
          <w:szCs w:val="28"/>
          <w:lang w:val="uk-UA"/>
        </w:rPr>
        <w:t>.</w:t>
      </w:r>
    </w:p>
    <w:p w14:paraId="769D1EB8" w14:textId="77777777" w:rsidR="00D970B1" w:rsidRPr="008C6AEB" w:rsidRDefault="00D970B1" w:rsidP="009B65EB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14:paraId="6C896312" w14:textId="77777777" w:rsidR="006B6534" w:rsidRPr="00F25D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6FA5C44E" w14:textId="77777777" w:rsidR="00D970B1" w:rsidRPr="00D970B1" w:rsidRDefault="00D970B1" w:rsidP="00D970B1">
      <w:pPr>
        <w:tabs>
          <w:tab w:val="left" w:pos="7020"/>
        </w:tabs>
        <w:rPr>
          <w:b/>
          <w:sz w:val="28"/>
          <w:szCs w:val="28"/>
          <w:lang w:val="uk-UA"/>
        </w:rPr>
      </w:pPr>
      <w:r w:rsidRPr="00D970B1">
        <w:rPr>
          <w:b/>
          <w:sz w:val="28"/>
          <w:szCs w:val="28"/>
          <w:lang w:val="uk-UA"/>
        </w:rPr>
        <w:t>Міський голова</w:t>
      </w:r>
      <w:r w:rsidRPr="00D970B1">
        <w:rPr>
          <w:b/>
          <w:sz w:val="28"/>
          <w:szCs w:val="28"/>
          <w:lang w:val="uk-UA"/>
        </w:rPr>
        <w:tab/>
        <w:t xml:space="preserve">           Надія ВАЙЛО </w:t>
      </w:r>
    </w:p>
    <w:p w14:paraId="44D1CBB4" w14:textId="4450ED20" w:rsidR="00966D64" w:rsidRPr="00F25D6C" w:rsidRDefault="00B95455" w:rsidP="0041239C">
      <w:pPr>
        <w:tabs>
          <w:tab w:val="left" w:pos="7020"/>
        </w:tabs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3F80A09E" w14:textId="716AF600" w:rsidR="00B95455" w:rsidRPr="00F25D6C" w:rsidRDefault="00383A7E" w:rsidP="00B95455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449E9A46" w14:textId="52600E60" w:rsidR="00B95455" w:rsidRPr="00F25D6C" w:rsidRDefault="00383A7E" w:rsidP="00B95455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D970B1">
        <w:rPr>
          <w:sz w:val="28"/>
          <w:szCs w:val="28"/>
          <w:lang w:val="uk-UA"/>
        </w:rPr>
        <w:t>рішення виконавчого комітету</w:t>
      </w:r>
    </w:p>
    <w:p w14:paraId="13915735" w14:textId="73D422CF" w:rsidR="00B95455" w:rsidRPr="00F25D6C" w:rsidRDefault="00305704" w:rsidP="00B95455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16.10.2025</w:t>
      </w:r>
      <w:r w:rsidR="006C7E73">
        <w:rPr>
          <w:sz w:val="28"/>
          <w:szCs w:val="28"/>
          <w:lang w:val="uk-UA"/>
        </w:rPr>
        <w:t xml:space="preserve"> </w:t>
      </w:r>
      <w:r w:rsidR="00B95455" w:rsidRPr="00F25D6C">
        <w:rPr>
          <w:sz w:val="28"/>
          <w:szCs w:val="28"/>
          <w:lang w:val="uk-UA"/>
        </w:rPr>
        <w:t>№</w:t>
      </w:r>
      <w:r w:rsidR="00E36B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341</w:t>
      </w:r>
    </w:p>
    <w:p w14:paraId="49CB55AF" w14:textId="77777777" w:rsidR="00B95455" w:rsidRPr="00F25D6C" w:rsidRDefault="00B95455" w:rsidP="00B95455">
      <w:pPr>
        <w:ind w:left="6300"/>
        <w:rPr>
          <w:sz w:val="28"/>
          <w:szCs w:val="28"/>
          <w:lang w:val="uk-UA"/>
        </w:rPr>
      </w:pPr>
    </w:p>
    <w:p w14:paraId="18A2F4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3E92D7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2685D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8DE127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A77DC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5B1EC4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59B8073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F9A3C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B0D8248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704BCE5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7378C5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90FAA0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8FA2F14" w14:textId="09F4D7E2" w:rsidR="00B95455" w:rsidRPr="00F25D6C" w:rsidRDefault="00F6556C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B95455" w:rsidRPr="00F25D6C">
        <w:rPr>
          <w:b/>
          <w:sz w:val="28"/>
          <w:szCs w:val="28"/>
          <w:lang w:val="uk-UA"/>
        </w:rPr>
        <w:t>Програм</w:t>
      </w:r>
      <w:r>
        <w:rPr>
          <w:b/>
          <w:sz w:val="28"/>
          <w:szCs w:val="28"/>
          <w:lang w:val="uk-UA"/>
        </w:rPr>
        <w:t>и</w:t>
      </w:r>
      <w:r w:rsidR="00B95455" w:rsidRPr="00F25D6C">
        <w:rPr>
          <w:b/>
          <w:sz w:val="28"/>
          <w:szCs w:val="28"/>
          <w:lang w:val="uk-UA"/>
        </w:rPr>
        <w:t xml:space="preserve"> </w:t>
      </w:r>
    </w:p>
    <w:p w14:paraId="14C16ED7" w14:textId="5C37D84D" w:rsidR="00B95455" w:rsidRPr="00F25D6C" w:rsidRDefault="0041239C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</w:t>
      </w:r>
      <w:r w:rsidR="00010B32">
        <w:rPr>
          <w:b/>
          <w:sz w:val="28"/>
          <w:szCs w:val="28"/>
          <w:lang w:val="uk-UA"/>
        </w:rPr>
        <w:t xml:space="preserve"> Глухівської міської ради</w:t>
      </w:r>
      <w:r w:rsidR="00DE0434">
        <w:rPr>
          <w:b/>
          <w:sz w:val="28"/>
          <w:szCs w:val="28"/>
          <w:lang w:val="uk-UA"/>
        </w:rPr>
        <w:t xml:space="preserve">  </w:t>
      </w:r>
      <w:r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D970B1">
        <w:rPr>
          <w:b/>
          <w:sz w:val="28"/>
          <w:szCs w:val="28"/>
          <w:lang w:val="uk-UA"/>
        </w:rPr>
        <w:t>2</w:t>
      </w:r>
      <w:r w:rsidR="00351C8D">
        <w:rPr>
          <w:b/>
          <w:sz w:val="28"/>
          <w:szCs w:val="28"/>
          <w:lang w:val="uk-UA"/>
        </w:rPr>
        <w:t>6</w:t>
      </w:r>
      <w:r w:rsidR="00D970B1">
        <w:rPr>
          <w:b/>
          <w:sz w:val="28"/>
          <w:szCs w:val="28"/>
          <w:lang w:val="uk-UA"/>
        </w:rPr>
        <w:t>-20</w:t>
      </w:r>
      <w:r w:rsidR="00351C8D">
        <w:rPr>
          <w:b/>
          <w:sz w:val="28"/>
          <w:szCs w:val="28"/>
          <w:lang w:val="uk-UA"/>
        </w:rPr>
        <w:t>30</w:t>
      </w:r>
      <w:r w:rsidRPr="00F25D6C">
        <w:rPr>
          <w:b/>
          <w:sz w:val="28"/>
          <w:szCs w:val="28"/>
          <w:lang w:val="uk-UA"/>
        </w:rPr>
        <w:t xml:space="preserve"> роки</w:t>
      </w:r>
    </w:p>
    <w:p w14:paraId="5BC5DD3C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0C535C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38ADEA51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302EE0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272831F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E1D0A6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B25604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3EC0AA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16116E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4B8C09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EC203F5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41E74F7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F7A12F4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6935F1B5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5868924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548027F" w14:textId="5F94037F" w:rsidR="00B95455" w:rsidRPr="00F25D6C" w:rsidRDefault="00D970B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 202</w:t>
      </w:r>
      <w:r w:rsidR="00351C8D">
        <w:rPr>
          <w:b/>
          <w:sz w:val="28"/>
          <w:szCs w:val="28"/>
          <w:lang w:val="uk-UA"/>
        </w:rPr>
        <w:t>5</w:t>
      </w:r>
    </w:p>
    <w:p w14:paraId="56948280" w14:textId="4C56FEBF" w:rsidR="00E23A7F" w:rsidRPr="00F25D6C" w:rsidRDefault="00E23A7F" w:rsidP="00F063AA">
      <w:pPr>
        <w:ind w:left="6300"/>
        <w:rPr>
          <w:b/>
          <w:sz w:val="28"/>
          <w:szCs w:val="28"/>
          <w:lang w:val="uk-UA"/>
        </w:rPr>
      </w:pPr>
    </w:p>
    <w:p w14:paraId="1A5F4377" w14:textId="27AB9796" w:rsidR="000767E1" w:rsidRPr="00F25D6C" w:rsidRDefault="000767E1" w:rsidP="000767E1">
      <w:pPr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ПАСПОРТ</w:t>
      </w:r>
    </w:p>
    <w:p w14:paraId="53ABF356" w14:textId="37947DF4" w:rsidR="000767E1" w:rsidRPr="00F25D6C" w:rsidRDefault="000767E1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Програм</w:t>
      </w:r>
      <w:r w:rsidR="00F6556C">
        <w:rPr>
          <w:b/>
          <w:sz w:val="28"/>
          <w:szCs w:val="28"/>
          <w:lang w:val="uk-UA"/>
        </w:rPr>
        <w:t>и</w:t>
      </w:r>
      <w:r w:rsidRPr="00F25D6C">
        <w:rPr>
          <w:b/>
          <w:sz w:val="28"/>
          <w:szCs w:val="28"/>
          <w:lang w:val="uk-UA"/>
        </w:rPr>
        <w:t xml:space="preserve"> </w:t>
      </w:r>
    </w:p>
    <w:p w14:paraId="06A3128C" w14:textId="27BAC089" w:rsidR="000767E1" w:rsidRPr="00F25D6C" w:rsidRDefault="0041239C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</w:t>
      </w:r>
      <w:r w:rsidR="009B65EB">
        <w:rPr>
          <w:b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</w:t>
      </w:r>
      <w:r w:rsidR="00351C8D">
        <w:rPr>
          <w:b/>
          <w:sz w:val="28"/>
          <w:szCs w:val="28"/>
          <w:lang w:val="uk-UA"/>
        </w:rPr>
        <w:t>2026-2030</w:t>
      </w:r>
      <w:r w:rsidRPr="00F25D6C">
        <w:rPr>
          <w:b/>
          <w:sz w:val="28"/>
          <w:szCs w:val="28"/>
          <w:lang w:val="uk-UA"/>
        </w:rPr>
        <w:t xml:space="preserve"> роки</w:t>
      </w:r>
      <w:r w:rsidR="000767E1" w:rsidRPr="00F25D6C">
        <w:rPr>
          <w:b/>
          <w:sz w:val="28"/>
          <w:szCs w:val="28"/>
          <w:lang w:val="uk-UA"/>
        </w:rPr>
        <w:br/>
        <w:t>(далі – Програма)</w:t>
      </w:r>
    </w:p>
    <w:p w14:paraId="4517FC74" w14:textId="77777777" w:rsidR="00F25D6C" w:rsidRPr="00F25D6C" w:rsidRDefault="00F25D6C" w:rsidP="00F25D6C">
      <w:pPr>
        <w:jc w:val="center"/>
        <w:rPr>
          <w:b/>
          <w:sz w:val="28"/>
          <w:szCs w:val="28"/>
          <w:lang w:val="uk-UA"/>
        </w:rPr>
      </w:pPr>
    </w:p>
    <w:p w14:paraId="443CD684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F25D6C" w:rsidRPr="00F25D6C" w14:paraId="1FDF69FD" w14:textId="77777777" w:rsidTr="007B79F7">
        <w:tc>
          <w:tcPr>
            <w:tcW w:w="636" w:type="dxa"/>
          </w:tcPr>
          <w:p w14:paraId="6CFE60C4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14:paraId="75D31EBC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14:paraId="3F4F02EA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Виконавчий комітет міської ради</w:t>
            </w:r>
          </w:p>
          <w:p w14:paraId="552FA525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</w:p>
        </w:tc>
      </w:tr>
      <w:tr w:rsidR="00F25D6C" w:rsidRPr="00BF06EA" w14:paraId="7D9DF986" w14:textId="77777777" w:rsidTr="007B79F7">
        <w:tc>
          <w:tcPr>
            <w:tcW w:w="636" w:type="dxa"/>
          </w:tcPr>
          <w:p w14:paraId="58F1D7D0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14:paraId="50F13CA6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14:paraId="51B09055" w14:textId="46BDD4B5" w:rsidR="00F25D6C" w:rsidRPr="00C94E39" w:rsidRDefault="00F25D6C" w:rsidP="007B79F7">
            <w:pPr>
              <w:jc w:val="both"/>
              <w:rPr>
                <w:color w:val="FF0000"/>
                <w:szCs w:val="28"/>
                <w:lang w:val="uk-UA"/>
              </w:rPr>
            </w:pPr>
            <w:r w:rsidRPr="00517E71">
              <w:rPr>
                <w:szCs w:val="28"/>
                <w:lang w:val="uk-UA"/>
              </w:rPr>
              <w:t>Розп</w:t>
            </w:r>
            <w:r w:rsidR="00C94E39" w:rsidRPr="00517E71">
              <w:rPr>
                <w:szCs w:val="28"/>
                <w:lang w:val="uk-UA"/>
              </w:rPr>
              <w:t xml:space="preserve">орядження міського голови від </w:t>
            </w:r>
            <w:r w:rsidR="00517E71" w:rsidRPr="00517E71">
              <w:rPr>
                <w:szCs w:val="28"/>
                <w:lang w:val="uk-UA"/>
              </w:rPr>
              <w:t>02</w:t>
            </w:r>
            <w:r w:rsidR="00C94E39" w:rsidRPr="00517E71">
              <w:rPr>
                <w:szCs w:val="28"/>
                <w:lang w:val="uk-UA"/>
              </w:rPr>
              <w:t>.</w:t>
            </w:r>
            <w:r w:rsidR="00517E71" w:rsidRPr="00517E71">
              <w:rPr>
                <w:szCs w:val="28"/>
                <w:lang w:val="uk-UA"/>
              </w:rPr>
              <w:t>10</w:t>
            </w:r>
            <w:r w:rsidR="00C94E39" w:rsidRPr="00517E71">
              <w:rPr>
                <w:szCs w:val="28"/>
                <w:lang w:val="uk-UA"/>
              </w:rPr>
              <w:t>.202</w:t>
            </w:r>
            <w:r w:rsidR="00517E71" w:rsidRPr="00517E71">
              <w:rPr>
                <w:szCs w:val="28"/>
                <w:lang w:val="uk-UA"/>
              </w:rPr>
              <w:t>5</w:t>
            </w:r>
            <w:r w:rsidR="00C94E39" w:rsidRPr="00517E71">
              <w:rPr>
                <w:szCs w:val="28"/>
                <w:lang w:val="uk-UA"/>
              </w:rPr>
              <w:t xml:space="preserve"> №1</w:t>
            </w:r>
            <w:r w:rsidR="00517E71" w:rsidRPr="00517E71">
              <w:rPr>
                <w:szCs w:val="28"/>
                <w:lang w:val="uk-UA"/>
              </w:rPr>
              <w:t>23</w:t>
            </w:r>
            <w:r w:rsidRPr="00517E71">
              <w:rPr>
                <w:szCs w:val="28"/>
                <w:lang w:val="uk-UA"/>
              </w:rPr>
              <w:t xml:space="preserve">-ОД </w:t>
            </w:r>
            <w:r w:rsidR="00C94E39" w:rsidRPr="00C94E39">
              <w:rPr>
                <w:color w:val="000000" w:themeColor="text1"/>
                <w:szCs w:val="28"/>
                <w:lang w:val="uk-UA"/>
              </w:rPr>
              <w:t xml:space="preserve">«Про розробку проєкту Програми захисту населення і територій Глухівської міської ради від надзвичайних ситуацій техногенного та природного характеру на </w:t>
            </w:r>
            <w:r w:rsidR="00351C8D">
              <w:rPr>
                <w:color w:val="000000" w:themeColor="text1"/>
                <w:szCs w:val="28"/>
                <w:lang w:val="uk-UA"/>
              </w:rPr>
              <w:t>2026-2030</w:t>
            </w:r>
            <w:r w:rsidR="00C94E39" w:rsidRPr="00C94E39">
              <w:rPr>
                <w:color w:val="000000" w:themeColor="text1"/>
                <w:szCs w:val="28"/>
                <w:lang w:val="uk-UA"/>
              </w:rPr>
              <w:t xml:space="preserve"> роки»</w:t>
            </w:r>
            <w:r w:rsidRPr="00C94E39">
              <w:rPr>
                <w:color w:val="000000" w:themeColor="text1"/>
                <w:szCs w:val="28"/>
                <w:lang w:val="uk-UA"/>
              </w:rPr>
              <w:t>.</w:t>
            </w:r>
          </w:p>
        </w:tc>
      </w:tr>
      <w:tr w:rsidR="00F25D6C" w:rsidRPr="00643632" w14:paraId="170B466E" w14:textId="77777777" w:rsidTr="007B79F7">
        <w:tc>
          <w:tcPr>
            <w:tcW w:w="636" w:type="dxa"/>
          </w:tcPr>
          <w:p w14:paraId="307A720E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14:paraId="64765DF9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14:paraId="2BFFFFF6" w14:textId="7FAE5424" w:rsidR="00F25D6C" w:rsidRPr="00F25D6C" w:rsidRDefault="00D970B1" w:rsidP="007B79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F25D6C" w14:paraId="05262D8E" w14:textId="77777777" w:rsidTr="007B79F7">
        <w:tc>
          <w:tcPr>
            <w:tcW w:w="636" w:type="dxa"/>
          </w:tcPr>
          <w:p w14:paraId="26999712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14:paraId="6D454E59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452" w:type="dxa"/>
          </w:tcPr>
          <w:p w14:paraId="16DBB11C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-</w:t>
            </w:r>
          </w:p>
        </w:tc>
      </w:tr>
      <w:tr w:rsidR="00F25D6C" w:rsidRPr="00643632" w14:paraId="27EB3D22" w14:textId="77777777" w:rsidTr="007B79F7">
        <w:tc>
          <w:tcPr>
            <w:tcW w:w="636" w:type="dxa"/>
          </w:tcPr>
          <w:p w14:paraId="24AE64C6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14:paraId="515CBEA5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14:paraId="6E0A9B0D" w14:textId="2670CCD0" w:rsidR="00F25D6C" w:rsidRPr="00F25D6C" w:rsidRDefault="00D970B1" w:rsidP="007B79F7">
            <w:pPr>
              <w:jc w:val="both"/>
              <w:rPr>
                <w:szCs w:val="28"/>
                <w:lang w:val="uk-UA"/>
              </w:rPr>
            </w:pPr>
            <w:r w:rsidRPr="00D970B1"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643632" w14:paraId="2621F4C6" w14:textId="77777777" w:rsidTr="007B79F7">
        <w:tc>
          <w:tcPr>
            <w:tcW w:w="636" w:type="dxa"/>
          </w:tcPr>
          <w:p w14:paraId="0694FB20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14:paraId="1C72AFD4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14:paraId="76D00A24" w14:textId="17411BE3" w:rsidR="00F25D6C" w:rsidRPr="00F25D6C" w:rsidRDefault="00D970B1" w:rsidP="007B79F7">
            <w:pPr>
              <w:jc w:val="both"/>
              <w:rPr>
                <w:szCs w:val="28"/>
                <w:lang w:val="uk-UA"/>
              </w:rPr>
            </w:pPr>
            <w:r w:rsidRPr="00D970B1"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  <w:r w:rsidR="00F25D6C" w:rsidRPr="00F25D6C">
              <w:rPr>
                <w:szCs w:val="28"/>
                <w:lang w:val="uk-UA"/>
              </w:rPr>
              <w:t xml:space="preserve">, </w:t>
            </w:r>
            <w:r w:rsidR="00351C8D">
              <w:rPr>
                <w:szCs w:val="28"/>
                <w:lang w:val="uk-UA"/>
              </w:rPr>
              <w:t xml:space="preserve">управління житлово-комунального господарства </w:t>
            </w:r>
            <w:r w:rsidR="00351C8D" w:rsidRPr="00D970B1">
              <w:rPr>
                <w:szCs w:val="28"/>
                <w:lang w:val="uk-UA"/>
              </w:rPr>
              <w:t>міської ради</w:t>
            </w:r>
            <w:r w:rsidR="00351C8D">
              <w:rPr>
                <w:szCs w:val="28"/>
                <w:lang w:val="uk-UA"/>
              </w:rPr>
              <w:t>,</w:t>
            </w:r>
            <w:r w:rsidR="00351C8D" w:rsidRPr="00D970B1">
              <w:rPr>
                <w:szCs w:val="28"/>
                <w:lang w:val="uk-UA"/>
              </w:rPr>
              <w:t xml:space="preserve"> </w:t>
            </w:r>
            <w:r w:rsidR="00F25D6C" w:rsidRPr="00F25D6C">
              <w:rPr>
                <w:szCs w:val="28"/>
                <w:lang w:val="uk-UA"/>
              </w:rPr>
              <w:t>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F25D6C" w:rsidRPr="00F25D6C" w14:paraId="5AE02C14" w14:textId="77777777" w:rsidTr="007B79F7">
        <w:tc>
          <w:tcPr>
            <w:tcW w:w="636" w:type="dxa"/>
          </w:tcPr>
          <w:p w14:paraId="7FB826C5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14:paraId="56B44169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14:paraId="5C3E3E12" w14:textId="3302811D" w:rsidR="00F25D6C" w:rsidRPr="00F25D6C" w:rsidRDefault="00F25D6C" w:rsidP="006C7E73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 w:rsidR="00D970B1">
              <w:rPr>
                <w:szCs w:val="28"/>
                <w:lang w:val="uk-UA"/>
              </w:rPr>
              <w:t>2</w:t>
            </w:r>
            <w:r w:rsidR="00351C8D">
              <w:rPr>
                <w:szCs w:val="28"/>
                <w:lang w:val="uk-UA"/>
              </w:rPr>
              <w:t xml:space="preserve">5 </w:t>
            </w:r>
            <w:r w:rsidR="00D970B1">
              <w:rPr>
                <w:szCs w:val="28"/>
                <w:lang w:val="uk-UA"/>
              </w:rPr>
              <w:t>- 20</w:t>
            </w:r>
            <w:r w:rsidR="00351C8D">
              <w:rPr>
                <w:szCs w:val="28"/>
                <w:lang w:val="uk-UA"/>
              </w:rPr>
              <w:t>30</w:t>
            </w:r>
            <w:r w:rsidRPr="00F25D6C">
              <w:rPr>
                <w:szCs w:val="28"/>
                <w:lang w:val="uk-UA"/>
              </w:rPr>
              <w:t xml:space="preserve"> роки</w:t>
            </w:r>
          </w:p>
        </w:tc>
      </w:tr>
      <w:tr w:rsidR="00F25D6C" w:rsidRPr="00643632" w14:paraId="2C40B996" w14:textId="77777777" w:rsidTr="007B79F7">
        <w:tc>
          <w:tcPr>
            <w:tcW w:w="636" w:type="dxa"/>
          </w:tcPr>
          <w:p w14:paraId="6507D88D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14:paraId="790B7887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14:paraId="481BD50B" w14:textId="3C2288E2" w:rsidR="0046675B" w:rsidRPr="00F25D6C" w:rsidRDefault="00BF06EA" w:rsidP="0046675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</w:t>
            </w:r>
            <w:r w:rsidR="0046675B">
              <w:rPr>
                <w:szCs w:val="28"/>
                <w:lang w:val="uk-UA"/>
              </w:rPr>
              <w:t>юджет</w:t>
            </w:r>
            <w:r>
              <w:rPr>
                <w:szCs w:val="28"/>
                <w:lang w:val="uk-UA"/>
              </w:rPr>
              <w:t xml:space="preserve"> міської територіальної громади</w:t>
            </w:r>
            <w:r w:rsidR="00272462">
              <w:rPr>
                <w:szCs w:val="28"/>
                <w:lang w:val="uk-UA"/>
              </w:rPr>
              <w:t>, інші джерела фінансування</w:t>
            </w:r>
          </w:p>
          <w:p w14:paraId="6EC8E687" w14:textId="7E2C485B" w:rsidR="00F25D6C" w:rsidRPr="00F25D6C" w:rsidRDefault="00F25D6C" w:rsidP="007B79F7">
            <w:pPr>
              <w:rPr>
                <w:szCs w:val="28"/>
                <w:lang w:val="uk-UA"/>
              </w:rPr>
            </w:pPr>
          </w:p>
        </w:tc>
      </w:tr>
      <w:tr w:rsidR="00F25D6C" w:rsidRPr="00F25D6C" w14:paraId="3DB6FB3C" w14:textId="77777777" w:rsidTr="007B79F7">
        <w:tc>
          <w:tcPr>
            <w:tcW w:w="636" w:type="dxa"/>
          </w:tcPr>
          <w:p w14:paraId="4A1C82BD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14:paraId="42D05EEE" w14:textId="77777777" w:rsidR="00F25D6C" w:rsidRPr="00BB324E" w:rsidRDefault="00F25D6C" w:rsidP="007B79F7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4ED6BB3C" w14:textId="15E6F410" w:rsidR="00F25D6C" w:rsidRPr="00BB324E" w:rsidRDefault="00F25D6C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 xml:space="preserve">реалізації </w:t>
            </w:r>
            <w:r w:rsidR="00BF06EA">
              <w:rPr>
                <w:color w:val="000000" w:themeColor="text1"/>
                <w:szCs w:val="28"/>
                <w:lang w:val="uk-UA"/>
              </w:rPr>
              <w:t>П</w:t>
            </w:r>
            <w:r w:rsidRPr="00BB324E">
              <w:rPr>
                <w:color w:val="000000" w:themeColor="text1"/>
                <w:szCs w:val="28"/>
                <w:lang w:val="uk-UA"/>
              </w:rPr>
              <w:t xml:space="preserve">рограми, </w:t>
            </w:r>
          </w:p>
          <w:p w14:paraId="1ED9C06B" w14:textId="77777777" w:rsidR="00F25D6C" w:rsidRPr="00BB324E" w:rsidRDefault="00F25D6C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 xml:space="preserve">всього, </w:t>
            </w:r>
          </w:p>
          <w:p w14:paraId="22B7979F" w14:textId="77777777" w:rsidR="00F25D6C" w:rsidRPr="00BB324E" w:rsidRDefault="00F25D6C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784084ED" w14:textId="77738A46" w:rsidR="00F25D6C" w:rsidRPr="00902AA3" w:rsidRDefault="00383A7E" w:rsidP="007B79F7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19557</w:t>
            </w:r>
            <w:r w:rsidR="00F25D6C" w:rsidRPr="00902AA3">
              <w:rPr>
                <w:bCs/>
                <w:lang w:val="uk-UA"/>
              </w:rPr>
              <w:t xml:space="preserve">,0 тис. грн: </w:t>
            </w:r>
          </w:p>
          <w:p w14:paraId="36EBD7EE" w14:textId="77777777" w:rsidR="004E3A3F" w:rsidRPr="00902AA3" w:rsidRDefault="004E3A3F" w:rsidP="007B79F7">
            <w:pPr>
              <w:rPr>
                <w:bCs/>
                <w:lang w:val="uk-UA"/>
              </w:rPr>
            </w:pPr>
          </w:p>
          <w:p w14:paraId="52848C4E" w14:textId="77777777" w:rsidR="00383A7E" w:rsidRPr="009C06F2" w:rsidRDefault="00383A7E" w:rsidP="00383A7E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2026 – </w:t>
            </w:r>
            <w:r>
              <w:rPr>
                <w:bCs/>
                <w:sz w:val="28"/>
                <w:szCs w:val="28"/>
                <w:lang w:val="uk-UA"/>
              </w:rPr>
              <w:t>4910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420778AF" w14:textId="77777777" w:rsidR="00383A7E" w:rsidRPr="009C06F2" w:rsidRDefault="00383A7E" w:rsidP="00383A7E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2027 – </w:t>
            </w:r>
            <w:r>
              <w:rPr>
                <w:bCs/>
                <w:sz w:val="28"/>
                <w:szCs w:val="28"/>
                <w:lang w:val="uk-UA"/>
              </w:rPr>
              <w:t>6935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33AD9E14" w14:textId="77777777" w:rsidR="00383A7E" w:rsidRPr="009C06F2" w:rsidRDefault="00383A7E" w:rsidP="00383A7E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2028 – </w:t>
            </w:r>
            <w:r>
              <w:rPr>
                <w:bCs/>
                <w:sz w:val="28"/>
                <w:szCs w:val="28"/>
                <w:lang w:val="uk-UA"/>
              </w:rPr>
              <w:t>5572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26962A34" w14:textId="77777777" w:rsidR="00383A7E" w:rsidRPr="009C06F2" w:rsidRDefault="00383A7E" w:rsidP="00383A7E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2029 – </w:t>
            </w:r>
            <w:r>
              <w:rPr>
                <w:bCs/>
                <w:sz w:val="28"/>
                <w:szCs w:val="28"/>
                <w:lang w:val="uk-UA"/>
              </w:rPr>
              <w:t>1070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грн.</w:t>
            </w:r>
          </w:p>
          <w:p w14:paraId="477DBC8B" w14:textId="69DDC48F" w:rsidR="00351C8D" w:rsidRPr="00902AA3" w:rsidRDefault="00383A7E" w:rsidP="00383A7E">
            <w:pPr>
              <w:rPr>
                <w:bCs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2030 – </w:t>
            </w:r>
            <w:r>
              <w:rPr>
                <w:bCs/>
                <w:sz w:val="28"/>
                <w:szCs w:val="28"/>
                <w:lang w:val="uk-UA"/>
              </w:rPr>
              <w:t>10</w:t>
            </w:r>
            <w:r w:rsidRPr="009C06F2">
              <w:rPr>
                <w:bCs/>
                <w:sz w:val="28"/>
                <w:szCs w:val="28"/>
              </w:rPr>
              <w:t>70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грн.</w:t>
            </w:r>
          </w:p>
        </w:tc>
      </w:tr>
      <w:tr w:rsidR="00F25D6C" w:rsidRPr="00F25D6C" w14:paraId="76B96156" w14:textId="77777777" w:rsidTr="007B79F7">
        <w:trPr>
          <w:trHeight w:val="367"/>
        </w:trPr>
        <w:tc>
          <w:tcPr>
            <w:tcW w:w="636" w:type="dxa"/>
          </w:tcPr>
          <w:p w14:paraId="2FD1055D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14:paraId="00C78F17" w14:textId="13F3F89E" w:rsidR="00F25D6C" w:rsidRPr="00902AA3" w:rsidRDefault="00BF06EA" w:rsidP="007B79F7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Cs w:val="28"/>
                <w:lang w:val="uk-UA"/>
              </w:rPr>
              <w:t>Бюджет міської територіальної громади</w:t>
            </w:r>
          </w:p>
        </w:tc>
        <w:tc>
          <w:tcPr>
            <w:tcW w:w="5452" w:type="dxa"/>
          </w:tcPr>
          <w:p w14:paraId="02C911B8" w14:textId="36B4A464" w:rsidR="00F25D6C" w:rsidRPr="00902AA3" w:rsidRDefault="00A81F09" w:rsidP="007B79F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9940</w:t>
            </w:r>
            <w:r w:rsidR="00F25D6C" w:rsidRPr="00902AA3">
              <w:rPr>
                <w:szCs w:val="28"/>
                <w:lang w:val="uk-UA"/>
              </w:rPr>
              <w:t>,0 тис. грн</w:t>
            </w:r>
            <w:r w:rsidR="00272462">
              <w:rPr>
                <w:szCs w:val="28"/>
                <w:lang w:val="uk-UA"/>
              </w:rPr>
              <w:t>.</w:t>
            </w:r>
            <w:r w:rsidR="00F25D6C" w:rsidRPr="00902AA3">
              <w:rPr>
                <w:szCs w:val="28"/>
                <w:lang w:val="uk-UA"/>
              </w:rPr>
              <w:t xml:space="preserve"> </w:t>
            </w:r>
          </w:p>
        </w:tc>
      </w:tr>
      <w:tr w:rsidR="00272462" w:rsidRPr="00F25D6C" w14:paraId="79FA85B8" w14:textId="77777777" w:rsidTr="007B79F7">
        <w:trPr>
          <w:trHeight w:val="367"/>
        </w:trPr>
        <w:tc>
          <w:tcPr>
            <w:tcW w:w="636" w:type="dxa"/>
          </w:tcPr>
          <w:p w14:paraId="4B680421" w14:textId="0673D122" w:rsidR="00272462" w:rsidRPr="00F25D6C" w:rsidRDefault="00272462" w:rsidP="007B79F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9.2.</w:t>
            </w:r>
          </w:p>
        </w:tc>
        <w:tc>
          <w:tcPr>
            <w:tcW w:w="3612" w:type="dxa"/>
          </w:tcPr>
          <w:p w14:paraId="70733137" w14:textId="6A96BB44" w:rsidR="00272462" w:rsidRPr="00902AA3" w:rsidRDefault="00272462" w:rsidP="007B79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Інших джерел</w:t>
            </w:r>
          </w:p>
        </w:tc>
        <w:tc>
          <w:tcPr>
            <w:tcW w:w="5452" w:type="dxa"/>
          </w:tcPr>
          <w:p w14:paraId="0E33F2E9" w14:textId="3AB9DAE4" w:rsidR="00272462" w:rsidRDefault="00272462" w:rsidP="007B79F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9617,0 тис.грн.</w:t>
            </w:r>
          </w:p>
        </w:tc>
      </w:tr>
    </w:tbl>
    <w:p w14:paraId="638C1EA4" w14:textId="6C46561F" w:rsidR="00F25D6C" w:rsidRPr="00F25D6C" w:rsidRDefault="00F25D6C" w:rsidP="00F25D6C">
      <w:pPr>
        <w:pStyle w:val="5"/>
        <w:spacing w:before="0"/>
        <w:ind w:firstLine="680"/>
        <w:jc w:val="both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color w:val="auto"/>
          <w:lang w:val="uk-UA"/>
        </w:rPr>
        <w:br w:type="page"/>
      </w:r>
      <w:r w:rsidR="00BB324E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lastRenderedPageBreak/>
        <w:t>1</w:t>
      </w: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. Визначення проблеми, на розв’язання якої спрямована Програма</w:t>
      </w:r>
    </w:p>
    <w:p w14:paraId="1180536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030D018C" w14:textId="6A1595B8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реалізації державної політики у сфері цивільного захисту здійснюється єдиною державною системою цивільного захисту, складовою якої є </w:t>
      </w:r>
      <w:r w:rsidR="00EE034E" w:rsidRPr="00EE034E">
        <w:rPr>
          <w:sz w:val="28"/>
          <w:szCs w:val="28"/>
          <w:lang w:val="uk-UA"/>
        </w:rPr>
        <w:t>Глухівськ</w:t>
      </w:r>
      <w:r w:rsidR="00EE034E">
        <w:rPr>
          <w:sz w:val="28"/>
          <w:szCs w:val="28"/>
          <w:lang w:val="uk-UA"/>
        </w:rPr>
        <w:t>а</w:t>
      </w:r>
      <w:r w:rsidR="00EE034E" w:rsidRPr="00EE034E">
        <w:rPr>
          <w:sz w:val="28"/>
          <w:szCs w:val="28"/>
          <w:lang w:val="uk-UA"/>
        </w:rPr>
        <w:t xml:space="preserve"> міськ</w:t>
      </w:r>
      <w:r w:rsidR="00EE034E">
        <w:rPr>
          <w:sz w:val="28"/>
          <w:szCs w:val="28"/>
          <w:lang w:val="uk-UA"/>
        </w:rPr>
        <w:t>а</w:t>
      </w:r>
      <w:r w:rsidR="00EE034E" w:rsidRPr="00EE034E">
        <w:rPr>
          <w:sz w:val="28"/>
          <w:szCs w:val="28"/>
          <w:lang w:val="uk-UA"/>
        </w:rPr>
        <w:t xml:space="preserve"> субланк</w:t>
      </w:r>
      <w:r w:rsidR="00EE034E">
        <w:rPr>
          <w:sz w:val="28"/>
          <w:szCs w:val="28"/>
          <w:lang w:val="uk-UA"/>
        </w:rPr>
        <w:t>а</w:t>
      </w:r>
      <w:r w:rsidR="00EE034E" w:rsidRPr="00EE034E">
        <w:rPr>
          <w:sz w:val="28"/>
          <w:szCs w:val="28"/>
          <w:lang w:val="uk-UA"/>
        </w:rPr>
        <w:t xml:space="preserve"> Шосткинської районної ланки територіальної підсистеми єдиної системи цивільного захисту Сумської області</w:t>
      </w:r>
      <w:r w:rsidRPr="00F25D6C">
        <w:rPr>
          <w:sz w:val="28"/>
          <w:szCs w:val="28"/>
          <w:lang w:val="uk-UA"/>
        </w:rPr>
        <w:t>.</w:t>
      </w:r>
    </w:p>
    <w:p w14:paraId="25010AE3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Згідно зі статтею 3 Конституції України життя та здоров’я людини, її безпека є найвищими соціальними цінностями, про забезпечення яких держава відповідає перед нею. Запобігання виникненню надзвичайних ситуацій техногенного та природного характеру, зменшення збитків і втрат у разі їх виникнення, ефективна ліквідація наслідків надзвичайних ситуацій є одним із головних пріоритетів діяльності органів влади.</w:t>
      </w:r>
    </w:p>
    <w:p w14:paraId="340B74B2" w14:textId="1DEB67E0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Гарантоване і своєчасне оповіщення та інформування населення в разі виникнення надзвичайних ситуацій є одним із найважливіших завдань </w:t>
      </w:r>
      <w:r w:rsidR="00BF06EA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.</w:t>
      </w:r>
    </w:p>
    <w:p w14:paraId="36888D0F" w14:textId="5712FE55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Існуюча територіальна автоматизована система централізованого оповіщення створена у 80-х роках </w:t>
      </w:r>
      <w:r w:rsidR="00BF06EA">
        <w:rPr>
          <w:sz w:val="28"/>
          <w:szCs w:val="28"/>
          <w:lang w:val="en-US"/>
        </w:rPr>
        <w:t>XX</w:t>
      </w:r>
      <w:r w:rsidRPr="00F25D6C">
        <w:rPr>
          <w:sz w:val="28"/>
          <w:szCs w:val="28"/>
        </w:rPr>
        <w:t xml:space="preserve"> століття, має більш ніж трикратне перевищення установлених строків експлуатації технічних засобів оповіщення, що з кожним роком збільшує витрати на її утримання.</w:t>
      </w:r>
    </w:p>
    <w:p w14:paraId="3315BE9D" w14:textId="75D19A52" w:rsidR="006F4106" w:rsidRPr="00935684" w:rsidRDefault="006F4106" w:rsidP="00F25D6C">
      <w:pPr>
        <w:pStyle w:val="a9"/>
        <w:ind w:firstLine="680"/>
        <w:jc w:val="both"/>
        <w:rPr>
          <w:sz w:val="28"/>
          <w:szCs w:val="28"/>
        </w:rPr>
      </w:pPr>
      <w:r w:rsidRPr="006F4106">
        <w:rPr>
          <w:sz w:val="28"/>
          <w:szCs w:val="28"/>
        </w:rPr>
        <w:t xml:space="preserve">Тому, на виконання чинного законодавства, виконавчий комітет Глухівської міської ради замовив проєктну документацію для нового будівництва місцевої автоматизованої системи централізованого оповіщення в Глухівській міській територіальній громаді Шосткинського району Сумської області, а також </w:t>
      </w:r>
      <w:r w:rsidR="00677BA1">
        <w:rPr>
          <w:sz w:val="28"/>
          <w:szCs w:val="28"/>
        </w:rPr>
        <w:t xml:space="preserve">планується </w:t>
      </w:r>
      <w:r w:rsidRPr="00935684">
        <w:rPr>
          <w:sz w:val="28"/>
          <w:szCs w:val="28"/>
        </w:rPr>
        <w:t>оголо</w:t>
      </w:r>
      <w:r w:rsidR="00677BA1" w:rsidRPr="00935684">
        <w:rPr>
          <w:sz w:val="28"/>
          <w:szCs w:val="28"/>
        </w:rPr>
        <w:t>шення</w:t>
      </w:r>
      <w:r w:rsidRPr="00935684">
        <w:rPr>
          <w:sz w:val="28"/>
          <w:szCs w:val="28"/>
        </w:rPr>
        <w:t xml:space="preserve"> тендер</w:t>
      </w:r>
      <w:r w:rsidR="00677BA1" w:rsidRPr="00935684">
        <w:rPr>
          <w:sz w:val="28"/>
          <w:szCs w:val="28"/>
        </w:rPr>
        <w:t>у</w:t>
      </w:r>
      <w:r w:rsidRPr="00935684">
        <w:rPr>
          <w:sz w:val="28"/>
          <w:szCs w:val="28"/>
        </w:rPr>
        <w:t xml:space="preserve"> на визначення підрядної організації для виконання будівельних робіт.</w:t>
      </w:r>
      <w:r w:rsidR="00664611" w:rsidRPr="00935684">
        <w:rPr>
          <w:sz w:val="28"/>
          <w:szCs w:val="28"/>
        </w:rPr>
        <w:t xml:space="preserve"> </w:t>
      </w:r>
      <w:r w:rsidR="00664611" w:rsidRPr="00935684">
        <w:rPr>
          <w:sz w:val="28"/>
          <w:szCs w:val="28"/>
          <w:lang w:val="ru-RU"/>
        </w:rPr>
        <w:t>Плану</w:t>
      </w:r>
      <w:r w:rsidR="00664611" w:rsidRPr="00935684">
        <w:rPr>
          <w:sz w:val="28"/>
          <w:szCs w:val="28"/>
        </w:rPr>
        <w:t xml:space="preserve">ється установка обладнання для оповіщення населення на території всіх населених пунктів Глухівської міської територіальної громади. </w:t>
      </w:r>
    </w:p>
    <w:p w14:paraId="6624EC08" w14:textId="2DCD6820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Радіаційний і хімічний захист включає заходи щодо виявлення та оцінки радіаційної і хімічної обстановки, організацію та здійснення дозиметричного і хімічного контролю, розроблення типових режимів радіаційного захисту, забезпечення засобами індивідуального та колективного захисту, організацію та проведення спеціальної обробки.</w:t>
      </w:r>
    </w:p>
    <w:p w14:paraId="317FD26A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Індивідуальний спосіб захисту передбачає застосування індивідуальних засобів захисту органів дихання, шкіри, а також медичних засобів захисту. Цей спосіб широко застосовують у мирний час в умовах радіоактивного забруднення, в зонах, заражених сильнодіючими ядучими речовинами, осередках біологічного зараження, районах стихійних лих. У режимі надзвичайної ситуації і надзвичайного стану всі заходи, які передбачається застосовувати для захисту населення, включають застосування засобів індивідуального захисту.</w:t>
      </w:r>
    </w:p>
    <w:p w14:paraId="0FB7E861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Через відсутність коштів державного бюджету не виконується постанова Кабінету Міністрів України від 19 серпня 2002 р. № 1200 «Про затвердження Порядку забезпечення населення і особового складу невоєнізованих формувань засобами радіаційного та хімічного захисту».</w:t>
      </w:r>
    </w:p>
    <w:p w14:paraId="1D5A89BD" w14:textId="1D2D26B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Засоби радіаційного та хімічного захисту, які були накопичені на підприємствах,</w:t>
      </w:r>
      <w:r w:rsidR="006159D3">
        <w:rPr>
          <w:sz w:val="28"/>
          <w:szCs w:val="28"/>
        </w:rPr>
        <w:t xml:space="preserve"> установах та організаціях Глухівської міської ради</w:t>
      </w:r>
      <w:r w:rsidRPr="00F25D6C">
        <w:rPr>
          <w:sz w:val="28"/>
          <w:szCs w:val="28"/>
        </w:rPr>
        <w:t xml:space="preserve"> і призначені для забезпечення працюючого населення, вислужили встановлені терміни </w:t>
      </w:r>
      <w:r w:rsidRPr="00F25D6C">
        <w:rPr>
          <w:sz w:val="28"/>
          <w:szCs w:val="28"/>
        </w:rPr>
        <w:lastRenderedPageBreak/>
        <w:t xml:space="preserve">експлуатації та вкрай застарілі, отже необхідне придбання сучасних засобів радіаційного та хімічного захисту населення та особового складу невоєнізованих формувань </w:t>
      </w:r>
      <w:r w:rsidR="006159D3" w:rsidRPr="006159D3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.</w:t>
      </w:r>
    </w:p>
    <w:p w14:paraId="3562C97D" w14:textId="0426630F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Тенденція зростання рівня загрози нормальному режиму життєдіяльності населення, економіки та навколишньому природному середовищу викликає необхідність підвищення рівня захисту населення і територій від надзвичайних ситуацій техногенного і природного характеру, забезпечення поповнення </w:t>
      </w:r>
      <w:r w:rsidR="00F32959">
        <w:rPr>
          <w:sz w:val="28"/>
          <w:szCs w:val="28"/>
        </w:rPr>
        <w:t>місцевого</w:t>
      </w:r>
      <w:r w:rsidRPr="00F25D6C">
        <w:rPr>
          <w:sz w:val="28"/>
          <w:szCs w:val="28"/>
        </w:rPr>
        <w:t xml:space="preserve"> матеріального резерву матеріальними ресурсами для ліквідації наслідків надзвичайних ситуацій.</w:t>
      </w:r>
    </w:p>
    <w:p w14:paraId="29D8923C" w14:textId="244B8D8B" w:rsidR="00F25D6C" w:rsidRPr="00F32959" w:rsidRDefault="00F32959" w:rsidP="00F25D6C">
      <w:pPr>
        <w:pStyle w:val="a9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25D6C" w:rsidRPr="00F32959">
        <w:rPr>
          <w:sz w:val="28"/>
          <w:szCs w:val="28"/>
        </w:rPr>
        <w:t>икон</w:t>
      </w:r>
      <w:r>
        <w:rPr>
          <w:sz w:val="28"/>
          <w:szCs w:val="28"/>
        </w:rPr>
        <w:t>уються</w:t>
      </w:r>
      <w:r w:rsidR="00F25D6C" w:rsidRPr="00F32959">
        <w:rPr>
          <w:sz w:val="28"/>
          <w:szCs w:val="28"/>
        </w:rPr>
        <w:t xml:space="preserve"> вимоги постанови Кабінету Міністрів України від 30 вересня 2015 р. № 775 «Про затвердження Порядку створення та використання матеріальних резервів для запобігання і ліквідації наслідків надзвичайних ситуацій» в частині створення </w:t>
      </w:r>
      <w:r w:rsidRPr="00F32959">
        <w:rPr>
          <w:sz w:val="28"/>
          <w:szCs w:val="28"/>
        </w:rPr>
        <w:t>місцевого</w:t>
      </w:r>
      <w:r w:rsidR="00F25D6C" w:rsidRPr="00F32959">
        <w:rPr>
          <w:sz w:val="28"/>
          <w:szCs w:val="28"/>
        </w:rPr>
        <w:t xml:space="preserve"> матеріального резерву згідно затвердженої номенклатури </w:t>
      </w:r>
      <w:r>
        <w:rPr>
          <w:sz w:val="28"/>
          <w:szCs w:val="28"/>
        </w:rPr>
        <w:t>місцевого</w:t>
      </w:r>
      <w:r w:rsidR="00F25D6C" w:rsidRPr="00F32959">
        <w:rPr>
          <w:sz w:val="28"/>
          <w:szCs w:val="28"/>
        </w:rPr>
        <w:t xml:space="preserve"> матеріального резерву</w:t>
      </w:r>
      <w:r>
        <w:rPr>
          <w:sz w:val="28"/>
          <w:szCs w:val="28"/>
        </w:rPr>
        <w:t xml:space="preserve">, </w:t>
      </w:r>
      <w:r w:rsidR="00BF4EB3">
        <w:rPr>
          <w:sz w:val="28"/>
          <w:szCs w:val="28"/>
        </w:rPr>
        <w:t>що</w:t>
      </w:r>
      <w:r>
        <w:rPr>
          <w:sz w:val="28"/>
          <w:szCs w:val="28"/>
        </w:rPr>
        <w:t xml:space="preserve"> періодичн</w:t>
      </w:r>
      <w:r w:rsidR="001253C4">
        <w:rPr>
          <w:sz w:val="28"/>
          <w:szCs w:val="28"/>
        </w:rPr>
        <w:t>о</w:t>
      </w:r>
      <w:r>
        <w:rPr>
          <w:sz w:val="28"/>
          <w:szCs w:val="28"/>
        </w:rPr>
        <w:t xml:space="preserve"> поповнюється у разі виникнення надзвичайних ситуацій, в основному воєнного характеру.</w:t>
      </w:r>
    </w:p>
    <w:p w14:paraId="3B76C579" w14:textId="4EFF5ADF" w:rsidR="00E31C4F" w:rsidRPr="00BB324E" w:rsidRDefault="00BF4EB3" w:rsidP="00F25D6C">
      <w:pPr>
        <w:pStyle w:val="a9"/>
        <w:ind w:firstLine="6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обліку Глухівської міської ради  перебуває 82 з</w:t>
      </w:r>
      <w:r w:rsidRPr="00BB324E">
        <w:rPr>
          <w:color w:val="000000" w:themeColor="text1"/>
          <w:sz w:val="28"/>
          <w:szCs w:val="28"/>
        </w:rPr>
        <w:t>ахисні споруди цивільного захисту</w:t>
      </w:r>
      <w:r>
        <w:rPr>
          <w:color w:val="000000" w:themeColor="text1"/>
          <w:sz w:val="28"/>
          <w:szCs w:val="28"/>
        </w:rPr>
        <w:t>,</w:t>
      </w:r>
      <w:r w:rsidRPr="00BB324E">
        <w:rPr>
          <w:color w:val="000000" w:themeColor="text1"/>
          <w:sz w:val="28"/>
          <w:szCs w:val="28"/>
        </w:rPr>
        <w:t xml:space="preserve"> призначені для укриття населення у рази виникнення надзвичайної ситуації</w:t>
      </w:r>
      <w:r>
        <w:rPr>
          <w:color w:val="000000" w:themeColor="text1"/>
          <w:sz w:val="28"/>
          <w:szCs w:val="28"/>
        </w:rPr>
        <w:t>:</w:t>
      </w:r>
      <w:r w:rsidRPr="00BB324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49 протирадіаційних укриттів та 34 найпростіших укриття, що можуть укрити 12.8 тис.осіб. </w:t>
      </w:r>
      <w:r w:rsidR="00A60E1C" w:rsidRPr="00BB324E">
        <w:rPr>
          <w:color w:val="000000" w:themeColor="text1"/>
          <w:sz w:val="28"/>
          <w:szCs w:val="28"/>
        </w:rPr>
        <w:t>Н</w:t>
      </w:r>
      <w:r w:rsidR="00E31C4F" w:rsidRPr="00BB324E">
        <w:rPr>
          <w:color w:val="000000" w:themeColor="text1"/>
          <w:sz w:val="28"/>
          <w:szCs w:val="28"/>
        </w:rPr>
        <w:t xml:space="preserve">а </w:t>
      </w:r>
      <w:r w:rsidR="00A60E1C" w:rsidRPr="00BB324E">
        <w:rPr>
          <w:color w:val="000000" w:themeColor="text1"/>
          <w:sz w:val="28"/>
          <w:szCs w:val="28"/>
        </w:rPr>
        <w:t xml:space="preserve">сьогоднішній день низка захисних споруд </w:t>
      </w:r>
      <w:r w:rsidR="00E31C4F" w:rsidRPr="00BB324E">
        <w:rPr>
          <w:color w:val="000000" w:themeColor="text1"/>
          <w:sz w:val="28"/>
          <w:szCs w:val="28"/>
        </w:rPr>
        <w:t xml:space="preserve">потребують поточного ремонту. </w:t>
      </w:r>
      <w:r w:rsidR="00A60E1C" w:rsidRPr="00BB324E">
        <w:rPr>
          <w:color w:val="000000" w:themeColor="text1"/>
          <w:sz w:val="28"/>
          <w:szCs w:val="28"/>
        </w:rPr>
        <w:t>Зважаючи на важливість вказаних об’єктів</w:t>
      </w:r>
      <w:r w:rsidR="00E31C4F" w:rsidRPr="00BB324E">
        <w:rPr>
          <w:color w:val="000000" w:themeColor="text1"/>
          <w:sz w:val="28"/>
          <w:szCs w:val="28"/>
        </w:rPr>
        <w:t xml:space="preserve"> та інших об’єкті</w:t>
      </w:r>
      <w:r w:rsidR="00A60E1C" w:rsidRPr="00BB324E">
        <w:rPr>
          <w:color w:val="000000" w:themeColor="text1"/>
          <w:sz w:val="28"/>
          <w:szCs w:val="28"/>
        </w:rPr>
        <w:t>в цивільного захисту населення</w:t>
      </w:r>
      <w:r w:rsidR="00E31C4F" w:rsidRPr="00BB324E">
        <w:rPr>
          <w:color w:val="000000" w:themeColor="text1"/>
          <w:sz w:val="28"/>
          <w:szCs w:val="28"/>
        </w:rPr>
        <w:t xml:space="preserve">, необхідне вжиття відповідних заходів, спрямованих на </w:t>
      </w:r>
      <w:r w:rsidR="00A60E1C" w:rsidRPr="00BB324E">
        <w:rPr>
          <w:color w:val="000000" w:themeColor="text1"/>
          <w:sz w:val="28"/>
          <w:szCs w:val="28"/>
        </w:rPr>
        <w:t>їх ремонт та підтримання у належному стані з метою використання за призначенням</w:t>
      </w:r>
      <w:r w:rsidR="00E31C4F" w:rsidRPr="00BB324E">
        <w:rPr>
          <w:color w:val="000000" w:themeColor="text1"/>
          <w:sz w:val="28"/>
          <w:szCs w:val="28"/>
        </w:rPr>
        <w:t>.</w:t>
      </w:r>
    </w:p>
    <w:p w14:paraId="37BB6B5C" w14:textId="327FFEDC" w:rsidR="0025749F" w:rsidRPr="00987D12" w:rsidRDefault="00987D12" w:rsidP="00987D12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Значна кількість смертей у побутовій сфері припадає на утоплення.                  В Україні щороку гине на воді близько 4 тис. чоловік. Аналіз загибелі людей на воді показав, що найбільше трагічних випадків стається на необладнаних для купання місцях (близько 90%). На організованих пляжах біля річок, озер випадків утоплення людей значно менше (приблизно 1%). Складовою зниження випадків загибелі людей, дітей на водних об’єктах є те, що  в таких місцях охорону життя  на водоймах здійснюють рятувальні станції та пости.</w:t>
      </w:r>
    </w:p>
    <w:p w14:paraId="5918A6D2" w14:textId="09245C9C" w:rsidR="00F25D6C" w:rsidRPr="00F25D6C" w:rsidRDefault="00F25D6C" w:rsidP="00F25D6C">
      <w:pPr>
        <w:pStyle w:val="a9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           Кожного року на засіданні Глухівської міської комісії з питань техногенно – екологічної безпеки та надзвичайних ситуацій  розглядається питання про підготовку місць масового відпочинку населення на водних об’єктах </w:t>
      </w:r>
      <w:r w:rsidR="006159D3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 xml:space="preserve">, одним з питань є створення сезонних рятувальних постів  згідно </w:t>
      </w:r>
      <w:r w:rsidR="00BF4EB3">
        <w:rPr>
          <w:sz w:val="28"/>
          <w:szCs w:val="28"/>
        </w:rPr>
        <w:t>н</w:t>
      </w:r>
      <w:r w:rsidRPr="00F25D6C">
        <w:rPr>
          <w:sz w:val="28"/>
          <w:szCs w:val="28"/>
        </w:rPr>
        <w:t>аказу Міністерства внутрішніх справ України від 10.04.2017 № 264 «Про затвердження Правил охорони життя людей на водних об’єктах України»  і тому  існує потреба в їх фінансуванні за рахунок коштів бюджету</w:t>
      </w:r>
      <w:r w:rsidR="00BF4EB3">
        <w:rPr>
          <w:sz w:val="28"/>
          <w:szCs w:val="28"/>
        </w:rPr>
        <w:t xml:space="preserve"> громади</w:t>
      </w:r>
      <w:r w:rsidRPr="00F25D6C">
        <w:rPr>
          <w:sz w:val="28"/>
          <w:szCs w:val="28"/>
        </w:rPr>
        <w:t>.</w:t>
      </w:r>
    </w:p>
    <w:p w14:paraId="21C4B94E" w14:textId="57DAB273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Таким чином, </w:t>
      </w:r>
      <w:r w:rsidR="00323A0A">
        <w:rPr>
          <w:color w:val="000000" w:themeColor="text1"/>
          <w:sz w:val="28"/>
          <w:szCs w:val="28"/>
          <w:lang w:val="uk-UA"/>
        </w:rPr>
        <w:t xml:space="preserve">на території </w:t>
      </w:r>
      <w:r w:rsidR="00E057A2" w:rsidRPr="00BB324E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Pr="00BB324E">
        <w:rPr>
          <w:color w:val="000000" w:themeColor="text1"/>
          <w:sz w:val="28"/>
          <w:szCs w:val="28"/>
          <w:lang w:val="uk-UA"/>
        </w:rPr>
        <w:t xml:space="preserve"> </w:t>
      </w:r>
      <w:r w:rsidRPr="00F25D6C">
        <w:rPr>
          <w:sz w:val="28"/>
          <w:szCs w:val="28"/>
          <w:lang w:val="uk-UA"/>
        </w:rPr>
        <w:t>існують такі пріоритетні завдання забезпечення цивільного захисту населення:</w:t>
      </w:r>
    </w:p>
    <w:p w14:paraId="1305B836" w14:textId="1083E764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гарантованого і своєчасного оповіщення та інформування населення в разі виникнення надзвичайних ситуацій, придбання сучасного обладнання для </w:t>
      </w:r>
      <w:r w:rsidR="002E6DBD">
        <w:rPr>
          <w:sz w:val="28"/>
          <w:szCs w:val="28"/>
          <w:lang w:val="uk-UA"/>
        </w:rPr>
        <w:t xml:space="preserve">місцевої </w:t>
      </w:r>
      <w:r w:rsidRPr="00F25D6C">
        <w:rPr>
          <w:sz w:val="28"/>
          <w:szCs w:val="28"/>
          <w:lang w:val="uk-UA"/>
        </w:rPr>
        <w:t>автоматизованої системи цент</w:t>
      </w:r>
      <w:r w:rsidR="000602B2">
        <w:rPr>
          <w:sz w:val="28"/>
          <w:szCs w:val="28"/>
          <w:lang w:val="uk-UA"/>
        </w:rPr>
        <w:t>ралізованого оповіщення</w:t>
      </w:r>
      <w:r w:rsidR="00935684">
        <w:rPr>
          <w:sz w:val="28"/>
          <w:szCs w:val="28"/>
          <w:lang w:val="uk-UA"/>
        </w:rPr>
        <w:t>, та передбачення коштів на її утримання</w:t>
      </w:r>
      <w:r w:rsidR="000602B2" w:rsidRPr="000602B2">
        <w:rPr>
          <w:sz w:val="28"/>
          <w:szCs w:val="28"/>
          <w:lang w:val="uk-UA"/>
        </w:rPr>
        <w:t>;</w:t>
      </w:r>
    </w:p>
    <w:p w14:paraId="5D789F0C" w14:textId="6DCC6975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підвищення рівня захищеності об’єктів цивільного захисту </w:t>
      </w:r>
      <w:r w:rsidR="00506791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  <w:lang w:val="uk-UA"/>
        </w:rPr>
        <w:t>, забезпечення готовності до використання за призначенням;</w:t>
      </w:r>
    </w:p>
    <w:p w14:paraId="777A685F" w14:textId="7CA0A48A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забезпечення засобами радіаційного та хімічного захисту населення та особового складу невоєнізованих формувань цивільного захисту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;</w:t>
      </w:r>
    </w:p>
    <w:p w14:paraId="2E02FCA0" w14:textId="77777777" w:rsid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створення та утримання сезонних рятувальних постів;</w:t>
      </w:r>
    </w:p>
    <w:p w14:paraId="43A24032" w14:textId="6342770B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поповнення </w:t>
      </w:r>
      <w:r w:rsidR="002E6DBD">
        <w:rPr>
          <w:sz w:val="28"/>
          <w:szCs w:val="28"/>
          <w:lang w:val="uk-UA"/>
        </w:rPr>
        <w:t xml:space="preserve">місцевого </w:t>
      </w:r>
      <w:r w:rsidRPr="00F25D6C">
        <w:rPr>
          <w:sz w:val="28"/>
          <w:szCs w:val="28"/>
          <w:lang w:val="uk-UA"/>
        </w:rPr>
        <w:t>матеріального резерву, забезпечення його готовності до використання за призначенням;</w:t>
      </w:r>
    </w:p>
    <w:p w14:paraId="42858F3D" w14:textId="73B33BF9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запобігання та ліквідація наслідків надзвичайних ситуацій на об’єктах благоустрою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.</w:t>
      </w:r>
    </w:p>
    <w:p w14:paraId="18D4DF2B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47C53E5" w14:textId="165D47E3" w:rsidR="00F25D6C" w:rsidRDefault="00DB1754" w:rsidP="000602B2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25D6C" w:rsidRPr="00F25D6C">
        <w:rPr>
          <w:b/>
          <w:sz w:val="28"/>
          <w:szCs w:val="28"/>
          <w:lang w:val="uk-UA"/>
        </w:rPr>
        <w:t>. Визначення мети Програми</w:t>
      </w:r>
    </w:p>
    <w:p w14:paraId="243A1188" w14:textId="77777777" w:rsidR="00BB324E" w:rsidRPr="000602B2" w:rsidRDefault="00BB324E" w:rsidP="000602B2">
      <w:pPr>
        <w:ind w:firstLine="680"/>
        <w:jc w:val="both"/>
        <w:rPr>
          <w:b/>
          <w:sz w:val="28"/>
          <w:szCs w:val="28"/>
          <w:lang w:val="uk-UA"/>
        </w:rPr>
      </w:pPr>
    </w:p>
    <w:p w14:paraId="40AB6058" w14:textId="2999762A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Метою Програми є удосконалення </w:t>
      </w:r>
      <w:bookmarkStart w:id="1" w:name="_Hlk210315126"/>
      <w:r w:rsidR="002E6DBD">
        <w:rPr>
          <w:sz w:val="28"/>
          <w:szCs w:val="28"/>
          <w:lang w:val="uk-UA"/>
        </w:rPr>
        <w:t xml:space="preserve">Глухівської </w:t>
      </w:r>
      <w:r w:rsidRPr="00F25D6C">
        <w:rPr>
          <w:sz w:val="28"/>
          <w:szCs w:val="28"/>
          <w:lang w:val="uk-UA"/>
        </w:rPr>
        <w:t xml:space="preserve">міської </w:t>
      </w:r>
      <w:r w:rsidR="002E6DBD">
        <w:rPr>
          <w:sz w:val="28"/>
          <w:szCs w:val="28"/>
          <w:lang w:val="uk-UA"/>
        </w:rPr>
        <w:t>суб</w:t>
      </w:r>
      <w:r w:rsidRPr="00F25D6C">
        <w:rPr>
          <w:sz w:val="28"/>
          <w:szCs w:val="28"/>
          <w:lang w:val="uk-UA"/>
        </w:rPr>
        <w:t xml:space="preserve">ланки </w:t>
      </w:r>
      <w:r w:rsidR="002E6DBD">
        <w:rPr>
          <w:sz w:val="28"/>
          <w:szCs w:val="28"/>
          <w:lang w:val="uk-UA"/>
        </w:rPr>
        <w:t xml:space="preserve">Шосткинської районної ланки </w:t>
      </w:r>
      <w:r w:rsidRPr="00F25D6C">
        <w:rPr>
          <w:sz w:val="28"/>
          <w:szCs w:val="28"/>
          <w:lang w:val="uk-UA"/>
        </w:rPr>
        <w:t xml:space="preserve">територіальної підсистеми єдиної системи цивільного захисту </w:t>
      </w:r>
      <w:r w:rsidR="002E6DBD">
        <w:rPr>
          <w:sz w:val="28"/>
          <w:szCs w:val="28"/>
          <w:lang w:val="uk-UA"/>
        </w:rPr>
        <w:t>Сумської області</w:t>
      </w:r>
      <w:bookmarkEnd w:id="1"/>
      <w:r w:rsidR="002E6DBD">
        <w:rPr>
          <w:sz w:val="28"/>
          <w:szCs w:val="28"/>
          <w:lang w:val="uk-UA"/>
        </w:rPr>
        <w:t xml:space="preserve"> </w:t>
      </w:r>
      <w:r w:rsidRPr="00F25D6C">
        <w:rPr>
          <w:sz w:val="28"/>
          <w:szCs w:val="28"/>
          <w:lang w:val="uk-UA"/>
        </w:rPr>
        <w:t xml:space="preserve">та створення ефективних сил цивільного захисту для зменшення ризику виникнення надзвичайних ситуацій і досягнення гарантованого рівня захисту населення і території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 xml:space="preserve"> від їх наслідків.</w:t>
      </w:r>
    </w:p>
    <w:p w14:paraId="099BD5E1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3A68DE46" w14:textId="543118B9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25D6C" w:rsidRPr="00F25D6C">
        <w:rPr>
          <w:b/>
          <w:sz w:val="28"/>
          <w:szCs w:val="28"/>
          <w:lang w:val="uk-UA"/>
        </w:rPr>
        <w:t>. Обґрунтування шляхів і засобів розв'язання проблем, обсягів і джерел фінансування. Строки виконання Програми</w:t>
      </w:r>
    </w:p>
    <w:p w14:paraId="6423EC7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1342EB5" w14:textId="05D3CD79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Удосконалення </w:t>
      </w:r>
      <w:r w:rsidR="00EE034E" w:rsidRPr="00EE034E">
        <w:rPr>
          <w:sz w:val="28"/>
          <w:szCs w:val="28"/>
          <w:lang w:val="uk-UA"/>
        </w:rPr>
        <w:t>Глухівської міської субланки Шосткинської районної ланки територіальної підсистеми єдиної системи цивільного захисту Сумської області</w:t>
      </w:r>
      <w:r w:rsidRPr="00F25D6C">
        <w:rPr>
          <w:sz w:val="28"/>
          <w:szCs w:val="28"/>
          <w:lang w:val="uk-UA"/>
        </w:rPr>
        <w:t xml:space="preserve"> шляхом:</w:t>
      </w:r>
    </w:p>
    <w:p w14:paraId="59F0B18A" w14:textId="38F77857" w:rsidR="00F25D6C" w:rsidRPr="00BB324E" w:rsidRDefault="00EE034E" w:rsidP="00F25D6C">
      <w:pPr>
        <w:pStyle w:val="3"/>
        <w:spacing w:after="0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будівництво</w:t>
      </w:r>
      <w:r w:rsidR="00F25D6C" w:rsidRPr="00F25D6C">
        <w:rPr>
          <w:sz w:val="28"/>
          <w:szCs w:val="28"/>
          <w:lang w:val="uk-UA"/>
        </w:rPr>
        <w:t xml:space="preserve"> надійної системи оповіщення та інформування населення про загрозу або виникнення надзвичайних ситуацій</w:t>
      </w:r>
      <w:r w:rsidR="00F25D6C" w:rsidRPr="00BB324E">
        <w:rPr>
          <w:color w:val="000000" w:themeColor="text1"/>
          <w:sz w:val="28"/>
          <w:szCs w:val="28"/>
          <w:lang w:val="uk-UA"/>
        </w:rPr>
        <w:t>;</w:t>
      </w:r>
    </w:p>
    <w:p w14:paraId="53006460" w14:textId="33E382A3" w:rsidR="00F25D6C" w:rsidRPr="00BB324E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 xml:space="preserve">накопичення </w:t>
      </w:r>
      <w:r w:rsidR="00EE034E">
        <w:rPr>
          <w:color w:val="000000" w:themeColor="text1"/>
          <w:sz w:val="28"/>
          <w:szCs w:val="28"/>
          <w:lang w:val="uk-UA"/>
        </w:rPr>
        <w:t>місцевого</w:t>
      </w:r>
      <w:r w:rsidRPr="00BB324E">
        <w:rPr>
          <w:color w:val="000000" w:themeColor="text1"/>
          <w:sz w:val="28"/>
          <w:szCs w:val="28"/>
          <w:lang w:val="uk-UA"/>
        </w:rPr>
        <w:t xml:space="preserve"> матеріального резерву відповідно до затвердженої номенклатури;</w:t>
      </w:r>
    </w:p>
    <w:p w14:paraId="5449F635" w14:textId="6FE6C772" w:rsidR="00A63F85" w:rsidRPr="00BB324E" w:rsidRDefault="00A63F85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>підвищення рівня захищеності</w:t>
      </w:r>
      <w:r w:rsidR="00E4532C" w:rsidRPr="00BB324E">
        <w:rPr>
          <w:color w:val="000000" w:themeColor="text1"/>
          <w:sz w:val="28"/>
          <w:szCs w:val="28"/>
          <w:lang w:val="uk-UA"/>
        </w:rPr>
        <w:t>, ремонту й утримання в належному стані</w:t>
      </w:r>
      <w:r w:rsidRPr="00BB324E">
        <w:rPr>
          <w:color w:val="000000" w:themeColor="text1"/>
          <w:sz w:val="28"/>
          <w:szCs w:val="28"/>
          <w:lang w:val="uk-UA"/>
        </w:rPr>
        <w:t xml:space="preserve"> об’єктів цивільного захисту на території Глухівської міської ради, забезпечення їх готовності до використання за призначенням;</w:t>
      </w:r>
    </w:p>
    <w:p w14:paraId="51178ED8" w14:textId="77777777" w:rsidR="00F25D6C" w:rsidRPr="004E3A3F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4E3A3F">
        <w:rPr>
          <w:sz w:val="28"/>
          <w:szCs w:val="28"/>
        </w:rPr>
        <w:t>створення та утримання сезонних рятувальних постів.</w:t>
      </w:r>
    </w:p>
    <w:p w14:paraId="0FCFC864" w14:textId="4F2F9181" w:rsidR="00F25D6C" w:rsidRPr="009C06F2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C06F2">
        <w:rPr>
          <w:bCs/>
          <w:sz w:val="28"/>
          <w:szCs w:val="28"/>
          <w:lang w:val="uk-UA"/>
        </w:rPr>
        <w:t xml:space="preserve">Орієнтовний обсяг фінансування Програми становить - </w:t>
      </w:r>
      <w:r w:rsidR="00383A7E">
        <w:rPr>
          <w:bCs/>
          <w:sz w:val="28"/>
          <w:szCs w:val="28"/>
          <w:lang w:val="uk-UA"/>
        </w:rPr>
        <w:t>19557</w:t>
      </w:r>
      <w:r w:rsidRPr="009C06F2">
        <w:rPr>
          <w:bCs/>
          <w:sz w:val="28"/>
          <w:szCs w:val="28"/>
          <w:lang w:val="uk-UA"/>
        </w:rPr>
        <w:t xml:space="preserve">,0 тис. гривень, з них за рахунок коштів бюджету </w:t>
      </w:r>
      <w:r w:rsidR="00323A0A">
        <w:rPr>
          <w:bCs/>
          <w:sz w:val="28"/>
          <w:szCs w:val="28"/>
          <w:lang w:val="uk-UA"/>
        </w:rPr>
        <w:t xml:space="preserve">громади </w:t>
      </w:r>
      <w:r w:rsidRPr="009C06F2">
        <w:rPr>
          <w:bCs/>
          <w:sz w:val="28"/>
          <w:szCs w:val="28"/>
          <w:lang w:val="uk-UA"/>
        </w:rPr>
        <w:t xml:space="preserve">- </w:t>
      </w:r>
      <w:r w:rsidR="00383A7E">
        <w:rPr>
          <w:bCs/>
          <w:sz w:val="28"/>
          <w:szCs w:val="28"/>
          <w:lang w:val="uk-UA"/>
        </w:rPr>
        <w:t>9440</w:t>
      </w:r>
      <w:r w:rsidRPr="009C06F2">
        <w:rPr>
          <w:sz w:val="28"/>
          <w:szCs w:val="28"/>
          <w:lang w:val="uk-UA"/>
        </w:rPr>
        <w:t xml:space="preserve">,0 </w:t>
      </w:r>
      <w:r w:rsidR="00C04604" w:rsidRPr="009C06F2">
        <w:rPr>
          <w:bCs/>
          <w:sz w:val="28"/>
          <w:szCs w:val="28"/>
          <w:lang w:val="uk-UA"/>
        </w:rPr>
        <w:t>тис. гривень</w:t>
      </w:r>
      <w:r w:rsidR="00A733A4">
        <w:rPr>
          <w:bCs/>
          <w:sz w:val="28"/>
          <w:szCs w:val="28"/>
          <w:lang w:val="uk-UA"/>
        </w:rPr>
        <w:t>, інших джерел – 9617,0 тис.гривень</w:t>
      </w:r>
      <w:r w:rsidRPr="009C06F2">
        <w:rPr>
          <w:bCs/>
          <w:sz w:val="28"/>
          <w:szCs w:val="28"/>
          <w:lang w:val="uk-UA"/>
        </w:rPr>
        <w:t>.</w:t>
      </w:r>
    </w:p>
    <w:p w14:paraId="31476897" w14:textId="4712DC14" w:rsidR="00F25D6C" w:rsidRPr="009C06F2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C06F2">
        <w:rPr>
          <w:bCs/>
          <w:sz w:val="28"/>
          <w:szCs w:val="28"/>
          <w:lang w:val="uk-UA"/>
        </w:rPr>
        <w:t xml:space="preserve">Загальні розрахунки необхідних прогнозних обсягів фінансування завдань і заходів Програми на </w:t>
      </w:r>
      <w:r w:rsidR="00351C8D" w:rsidRPr="009C06F2">
        <w:rPr>
          <w:bCs/>
          <w:sz w:val="28"/>
          <w:szCs w:val="28"/>
          <w:lang w:val="uk-UA"/>
        </w:rPr>
        <w:t>2026-2030</w:t>
      </w:r>
      <w:r w:rsidR="00B73A40" w:rsidRPr="009C06F2">
        <w:rPr>
          <w:bCs/>
          <w:sz w:val="28"/>
          <w:szCs w:val="28"/>
          <w:lang w:val="uk-UA"/>
        </w:rPr>
        <w:t xml:space="preserve"> роки з </w:t>
      </w:r>
      <w:r w:rsidR="00323A0A" w:rsidRPr="009C06F2">
        <w:rPr>
          <w:bCs/>
          <w:sz w:val="28"/>
          <w:szCs w:val="28"/>
          <w:lang w:val="uk-UA"/>
        </w:rPr>
        <w:t xml:space="preserve">бюджету </w:t>
      </w:r>
      <w:r w:rsidR="00323A0A">
        <w:rPr>
          <w:bCs/>
          <w:sz w:val="28"/>
          <w:szCs w:val="28"/>
          <w:lang w:val="uk-UA"/>
        </w:rPr>
        <w:t xml:space="preserve">громади </w:t>
      </w:r>
      <w:r w:rsidRPr="009C06F2">
        <w:rPr>
          <w:bCs/>
          <w:sz w:val="28"/>
          <w:szCs w:val="28"/>
          <w:lang w:val="uk-UA"/>
        </w:rPr>
        <w:t>з розподілом за роками становлять:</w:t>
      </w:r>
    </w:p>
    <w:tbl>
      <w:tblPr>
        <w:tblW w:w="0" w:type="auto"/>
        <w:tblInd w:w="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</w:tblGrid>
      <w:tr w:rsidR="009C06F2" w:rsidRPr="009C06F2" w14:paraId="366211D6" w14:textId="77777777" w:rsidTr="007B79F7"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EB7A5" w14:textId="50621A7D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2026 – </w:t>
            </w:r>
            <w:r w:rsidR="00A733A4">
              <w:rPr>
                <w:bCs/>
                <w:sz w:val="28"/>
                <w:szCs w:val="28"/>
                <w:lang w:val="uk-UA"/>
              </w:rPr>
              <w:t>4</w:t>
            </w:r>
            <w:r w:rsidR="00383A7E">
              <w:rPr>
                <w:bCs/>
                <w:sz w:val="28"/>
                <w:szCs w:val="28"/>
                <w:lang w:val="uk-UA"/>
              </w:rPr>
              <w:t>9</w:t>
            </w:r>
            <w:r w:rsidR="00A733A4">
              <w:rPr>
                <w:bCs/>
                <w:sz w:val="28"/>
                <w:szCs w:val="28"/>
                <w:lang w:val="uk-UA"/>
              </w:rPr>
              <w:t>10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6647FEF8" w14:textId="18F68377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2027 – </w:t>
            </w:r>
            <w:r w:rsidR="00A733A4">
              <w:rPr>
                <w:bCs/>
                <w:sz w:val="28"/>
                <w:szCs w:val="28"/>
                <w:lang w:val="uk-UA"/>
              </w:rPr>
              <w:t>6</w:t>
            </w:r>
            <w:r w:rsidR="00383A7E">
              <w:rPr>
                <w:bCs/>
                <w:sz w:val="28"/>
                <w:szCs w:val="28"/>
                <w:lang w:val="uk-UA"/>
              </w:rPr>
              <w:t>93</w:t>
            </w:r>
            <w:r w:rsidR="00A733A4">
              <w:rPr>
                <w:bCs/>
                <w:sz w:val="28"/>
                <w:szCs w:val="28"/>
                <w:lang w:val="uk-UA"/>
              </w:rPr>
              <w:t>5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730D5B9D" w14:textId="03A5F46D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2028 – </w:t>
            </w:r>
            <w:r w:rsidR="00A733A4">
              <w:rPr>
                <w:bCs/>
                <w:sz w:val="28"/>
                <w:szCs w:val="28"/>
                <w:lang w:val="uk-UA"/>
              </w:rPr>
              <w:t>5</w:t>
            </w:r>
            <w:r w:rsidR="00383A7E">
              <w:rPr>
                <w:bCs/>
                <w:sz w:val="28"/>
                <w:szCs w:val="28"/>
                <w:lang w:val="uk-UA"/>
              </w:rPr>
              <w:t>572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628088F9" w14:textId="3DAA573A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2029 – </w:t>
            </w:r>
            <w:r w:rsidR="00383A7E">
              <w:rPr>
                <w:bCs/>
                <w:sz w:val="28"/>
                <w:szCs w:val="28"/>
                <w:lang w:val="uk-UA"/>
              </w:rPr>
              <w:t>10</w:t>
            </w:r>
            <w:r w:rsidR="00A733A4">
              <w:rPr>
                <w:bCs/>
                <w:sz w:val="28"/>
                <w:szCs w:val="28"/>
                <w:lang w:val="uk-UA"/>
              </w:rPr>
              <w:t>70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грн.</w:t>
            </w:r>
          </w:p>
          <w:p w14:paraId="0D635289" w14:textId="021C5DF6" w:rsidR="00F25D6C" w:rsidRPr="009C06F2" w:rsidRDefault="009C06F2" w:rsidP="009C06F2">
            <w:pPr>
              <w:pStyle w:val="ab"/>
              <w:spacing w:after="0"/>
              <w:ind w:left="0"/>
              <w:jc w:val="both"/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2030 – </w:t>
            </w:r>
            <w:r w:rsidR="00383A7E">
              <w:rPr>
                <w:bCs/>
                <w:sz w:val="28"/>
                <w:szCs w:val="28"/>
                <w:lang w:val="uk-UA"/>
              </w:rPr>
              <w:t>10</w:t>
            </w:r>
            <w:r w:rsidRPr="009C06F2">
              <w:rPr>
                <w:bCs/>
                <w:sz w:val="28"/>
                <w:szCs w:val="28"/>
              </w:rPr>
              <w:t>70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грн.</w:t>
            </w:r>
          </w:p>
        </w:tc>
      </w:tr>
    </w:tbl>
    <w:p w14:paraId="6B52FDD4" w14:textId="26F5FD7C" w:rsidR="00F25D6C" w:rsidRPr="00F25D6C" w:rsidRDefault="00F25D6C" w:rsidP="00F25D6C">
      <w:pPr>
        <w:pStyle w:val="ab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 xml:space="preserve">Ресурсне забезпечення Програми наведено в додатках 1, 2. Обсяг фінансування Програми уточнюється під час складання проекту </w:t>
      </w:r>
      <w:r w:rsidR="00323A0A" w:rsidRPr="009C06F2">
        <w:rPr>
          <w:bCs/>
          <w:sz w:val="28"/>
          <w:szCs w:val="28"/>
          <w:lang w:val="uk-UA"/>
        </w:rPr>
        <w:t xml:space="preserve">бюджету </w:t>
      </w:r>
      <w:r w:rsidR="00323A0A">
        <w:rPr>
          <w:bCs/>
          <w:sz w:val="28"/>
          <w:szCs w:val="28"/>
          <w:lang w:val="uk-UA"/>
        </w:rPr>
        <w:t xml:space="preserve">громади </w:t>
      </w:r>
      <w:r w:rsidRPr="00F25D6C">
        <w:rPr>
          <w:bCs/>
          <w:sz w:val="28"/>
          <w:szCs w:val="28"/>
          <w:lang w:val="uk-UA"/>
        </w:rPr>
        <w:t xml:space="preserve">на відповідний рік у межах видатків, передбачених головному </w:t>
      </w:r>
      <w:r w:rsidRPr="00F25D6C">
        <w:rPr>
          <w:bCs/>
          <w:sz w:val="28"/>
          <w:szCs w:val="28"/>
          <w:lang w:val="uk-UA"/>
        </w:rPr>
        <w:lastRenderedPageBreak/>
        <w:t xml:space="preserve">розпоряднику коштів, відповідальному за виконання окремих завдань і заходів Програми та в цілому за Програму. </w:t>
      </w:r>
    </w:p>
    <w:p w14:paraId="69E0ABF8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6B322FF8" w14:textId="43EF8E58" w:rsidR="00F25D6C" w:rsidRPr="00F25D6C" w:rsidRDefault="00DB1754" w:rsidP="00F25D6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25D6C" w:rsidRPr="00F25D6C">
        <w:rPr>
          <w:b/>
          <w:sz w:val="28"/>
          <w:szCs w:val="28"/>
          <w:lang w:val="uk-UA"/>
        </w:rPr>
        <w:t>. Перелік завдань і заходів Програми та результативні показники</w:t>
      </w:r>
    </w:p>
    <w:p w14:paraId="7F6725FD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33296681" w14:textId="06CCBA9D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Упродовж </w:t>
      </w:r>
      <w:r w:rsidR="00351C8D">
        <w:rPr>
          <w:sz w:val="28"/>
          <w:szCs w:val="28"/>
          <w:lang w:val="uk-UA"/>
        </w:rPr>
        <w:t>2026-2030</w:t>
      </w:r>
      <w:r w:rsidRPr="00F25D6C">
        <w:rPr>
          <w:sz w:val="28"/>
          <w:szCs w:val="28"/>
          <w:lang w:val="uk-UA"/>
        </w:rPr>
        <w:t xml:space="preserve"> років планується здійснити завдання та заходи, а саме:</w:t>
      </w:r>
    </w:p>
    <w:p w14:paraId="564E25A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 Удосконалити систему реагування на надзвичайні ситуації.</w:t>
      </w:r>
    </w:p>
    <w:p w14:paraId="0F063EE6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2. Забезпечити гарантований рівень захисту населення і територій від надзвичайних ситуацій у мирний час та в особливий період.</w:t>
      </w:r>
    </w:p>
    <w:p w14:paraId="7DA7B3E0" w14:textId="0AEE55FE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3. Здійснення організаційних та спеціальних заходів щодо запобігання виникненню надзвичайних ситуацій</w:t>
      </w:r>
      <w:r w:rsidR="00EE034E">
        <w:rPr>
          <w:sz w:val="28"/>
          <w:szCs w:val="28"/>
          <w:lang w:val="uk-UA"/>
        </w:rPr>
        <w:t>.</w:t>
      </w:r>
    </w:p>
    <w:p w14:paraId="25AC8CA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679D2C00" w14:textId="771A0BE7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25D6C" w:rsidRPr="00F25D6C">
        <w:rPr>
          <w:b/>
          <w:sz w:val="28"/>
          <w:szCs w:val="28"/>
          <w:lang w:val="uk-UA"/>
        </w:rPr>
        <w:t>. Напрями діяльності та заходи Програми</w:t>
      </w:r>
    </w:p>
    <w:p w14:paraId="13ADD877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 </w:t>
      </w:r>
    </w:p>
    <w:p w14:paraId="0F560641" w14:textId="77777777" w:rsidR="00F25D6C" w:rsidRPr="00F25D6C" w:rsidRDefault="00F25D6C" w:rsidP="00F25D6C">
      <w:pPr>
        <w:pStyle w:val="3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>Напрями діяльності та заходи Програми визначені в додатку 3 «Напрямки діяльності та заходи Програми».</w:t>
      </w:r>
    </w:p>
    <w:p w14:paraId="723AA7D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4F4657E5" w14:textId="7BDCE89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F25D6C" w:rsidRPr="00F25D6C">
        <w:rPr>
          <w:b/>
          <w:sz w:val="28"/>
          <w:szCs w:val="28"/>
          <w:lang w:val="uk-UA"/>
        </w:rPr>
        <w:t>. Очікувані результати виконання Програми</w:t>
      </w:r>
    </w:p>
    <w:p w14:paraId="58A6D637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1374D6A6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Виконання Програми дасть змогу:</w:t>
      </w:r>
    </w:p>
    <w:p w14:paraId="045B498B" w14:textId="76F5FBAC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створити сезонні рятувальні пости на пляжах водних об’єктів </w:t>
      </w:r>
      <w:r w:rsidR="00506791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  <w:lang w:val="uk-UA"/>
        </w:rPr>
        <w:t>;</w:t>
      </w:r>
    </w:p>
    <w:p w14:paraId="3D21058E" w14:textId="48D58D33" w:rsidR="00F25D6C" w:rsidRPr="00DB1754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 xml:space="preserve">поповнити </w:t>
      </w:r>
      <w:r w:rsidR="00EE034E">
        <w:rPr>
          <w:color w:val="000000" w:themeColor="text1"/>
          <w:sz w:val="28"/>
          <w:szCs w:val="28"/>
          <w:lang w:val="uk-UA"/>
        </w:rPr>
        <w:t>місцевий</w:t>
      </w:r>
      <w:r w:rsidRPr="00DB1754">
        <w:rPr>
          <w:color w:val="000000" w:themeColor="text1"/>
          <w:sz w:val="28"/>
          <w:szCs w:val="28"/>
          <w:lang w:val="uk-UA"/>
        </w:rPr>
        <w:t xml:space="preserve"> матеріальний резерв;</w:t>
      </w:r>
    </w:p>
    <w:p w14:paraId="06B23216" w14:textId="72BF35BC" w:rsidR="00EE034E" w:rsidRDefault="00EE034E" w:rsidP="006300DE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збудувати</w:t>
      </w:r>
      <w:r w:rsidR="00EB30D3">
        <w:rPr>
          <w:color w:val="000000" w:themeColor="text1"/>
          <w:sz w:val="28"/>
          <w:szCs w:val="28"/>
          <w:lang w:val="uk-UA"/>
        </w:rPr>
        <w:t xml:space="preserve"> нову</w:t>
      </w:r>
      <w:r>
        <w:rPr>
          <w:color w:val="000000" w:themeColor="text1"/>
          <w:sz w:val="28"/>
          <w:szCs w:val="28"/>
          <w:lang w:val="uk-UA"/>
        </w:rPr>
        <w:t xml:space="preserve"> місцеву автоматизовану систему оповіщення населення про  виникнення надзвичайних ситуацій;</w:t>
      </w:r>
    </w:p>
    <w:p w14:paraId="011C3963" w14:textId="5E06174D" w:rsidR="006300DE" w:rsidRPr="00DB1754" w:rsidRDefault="006300DE" w:rsidP="006300DE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>забезпечити захищеність</w:t>
      </w:r>
      <w:r w:rsidR="00E4532C" w:rsidRPr="00DB1754">
        <w:rPr>
          <w:color w:val="000000" w:themeColor="text1"/>
          <w:sz w:val="28"/>
          <w:szCs w:val="28"/>
          <w:lang w:val="uk-UA"/>
        </w:rPr>
        <w:t>, ремонт й утримання в належному стані</w:t>
      </w:r>
      <w:r w:rsidRPr="00DB1754">
        <w:rPr>
          <w:color w:val="000000" w:themeColor="text1"/>
          <w:sz w:val="28"/>
          <w:szCs w:val="28"/>
          <w:lang w:val="uk-UA"/>
        </w:rPr>
        <w:t xml:space="preserve"> об’єктів цивільного захисту території </w:t>
      </w:r>
      <w:r w:rsidR="00E4532C" w:rsidRPr="00DB1754">
        <w:rPr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DB1754">
        <w:rPr>
          <w:color w:val="000000" w:themeColor="text1"/>
          <w:sz w:val="28"/>
          <w:szCs w:val="28"/>
          <w:lang w:val="uk-UA"/>
        </w:rPr>
        <w:t>та їх готовність до використання за призначенням</w:t>
      </w:r>
      <w:r w:rsidR="00EE034E">
        <w:rPr>
          <w:color w:val="000000" w:themeColor="text1"/>
          <w:sz w:val="28"/>
          <w:szCs w:val="28"/>
          <w:lang w:val="uk-UA"/>
        </w:rPr>
        <w:t>.</w:t>
      </w:r>
    </w:p>
    <w:p w14:paraId="20E79E34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70AD0063" w14:textId="528C8F6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F25D6C" w:rsidRPr="00F25D6C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37F4CB74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29BF0CE3" w14:textId="1BB7910E" w:rsidR="00DB1754" w:rsidRPr="00EE034E" w:rsidRDefault="00F25D6C" w:rsidP="00DB1754">
      <w:pPr>
        <w:ind w:firstLine="680"/>
        <w:jc w:val="both"/>
        <w:rPr>
          <w:color w:val="C00000"/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Організацію виконання Програми здійснює </w:t>
      </w:r>
      <w:r w:rsidR="00EE38BE">
        <w:rPr>
          <w:sz w:val="28"/>
          <w:szCs w:val="28"/>
          <w:lang w:val="uk-UA"/>
        </w:rPr>
        <w:t>в</w:t>
      </w:r>
      <w:r w:rsidR="00EE38BE" w:rsidRPr="00EE38BE">
        <w:rPr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="00F6556C">
        <w:rPr>
          <w:sz w:val="28"/>
          <w:szCs w:val="28"/>
          <w:lang w:val="uk-UA"/>
        </w:rPr>
        <w:t>.</w:t>
      </w:r>
      <w:r w:rsidRPr="00F25D6C">
        <w:rPr>
          <w:sz w:val="28"/>
          <w:szCs w:val="28"/>
          <w:lang w:val="uk-UA"/>
        </w:rPr>
        <w:t xml:space="preserve"> </w:t>
      </w:r>
      <w:r w:rsidR="00E4532C" w:rsidRPr="00A733A4">
        <w:rPr>
          <w:sz w:val="28"/>
          <w:szCs w:val="28"/>
          <w:lang w:val="uk-UA"/>
        </w:rPr>
        <w:t xml:space="preserve">Контроль за виконанням </w:t>
      </w:r>
      <w:r w:rsidR="00030A51" w:rsidRPr="00A733A4">
        <w:rPr>
          <w:sz w:val="28"/>
          <w:szCs w:val="28"/>
          <w:lang w:val="uk-UA"/>
        </w:rPr>
        <w:t xml:space="preserve">програми </w:t>
      </w:r>
      <w:r w:rsidR="00E4532C" w:rsidRPr="00A733A4">
        <w:rPr>
          <w:sz w:val="28"/>
          <w:szCs w:val="28"/>
          <w:lang w:val="uk-UA"/>
        </w:rPr>
        <w:t xml:space="preserve">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 </w:t>
      </w:r>
      <w:r w:rsidR="003340F7" w:rsidRPr="00A733A4">
        <w:rPr>
          <w:sz w:val="28"/>
          <w:szCs w:val="28"/>
          <w:lang w:val="uk-UA"/>
        </w:rPr>
        <w:t xml:space="preserve">Глухівської міської ради </w:t>
      </w:r>
      <w:r w:rsidR="00272462">
        <w:rPr>
          <w:sz w:val="28"/>
          <w:szCs w:val="28"/>
          <w:lang w:val="uk-UA"/>
        </w:rPr>
        <w:t>(голова комісії – Стороженко Г.Я.)</w:t>
      </w:r>
      <w:r w:rsidR="00030A51" w:rsidRPr="00A733A4">
        <w:rPr>
          <w:sz w:val="28"/>
          <w:szCs w:val="28"/>
          <w:lang w:val="uk-UA"/>
        </w:rPr>
        <w:t xml:space="preserve"> та </w:t>
      </w:r>
      <w:r w:rsidR="00DB1754" w:rsidRPr="00A733A4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Ткаченко О.О. </w:t>
      </w:r>
    </w:p>
    <w:p w14:paraId="4980D6F7" w14:textId="53D19146" w:rsidR="000767E1" w:rsidRPr="00F25D6C" w:rsidRDefault="000767E1" w:rsidP="00DB1754">
      <w:pPr>
        <w:ind w:firstLine="680"/>
        <w:jc w:val="both"/>
        <w:rPr>
          <w:sz w:val="22"/>
          <w:lang w:val="uk-UA"/>
        </w:rPr>
      </w:pPr>
    </w:p>
    <w:p w14:paraId="6EC38EFB" w14:textId="77777777" w:rsidR="000F3CC7" w:rsidRPr="00F25D6C" w:rsidRDefault="000F3CC7" w:rsidP="000767E1">
      <w:pPr>
        <w:ind w:firstLine="720"/>
        <w:rPr>
          <w:sz w:val="22"/>
          <w:lang w:val="uk-UA"/>
        </w:rPr>
      </w:pPr>
    </w:p>
    <w:p w14:paraId="381CFCF0" w14:textId="77777777" w:rsidR="00EB3AF9" w:rsidRPr="00EB3AF9" w:rsidRDefault="00EB3AF9" w:rsidP="00EB3AF9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EB3AF9">
        <w:rPr>
          <w:b/>
          <w:sz w:val="28"/>
          <w:szCs w:val="28"/>
          <w:lang w:val="uk-UA"/>
        </w:rPr>
        <w:t xml:space="preserve">Керуючий справами виконавчого </w:t>
      </w:r>
    </w:p>
    <w:p w14:paraId="4B2058AE" w14:textId="69D003A9" w:rsidR="00EB3AF9" w:rsidRPr="00EB3AF9" w:rsidRDefault="00EB3AF9" w:rsidP="00EB3AF9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EB3AF9">
        <w:rPr>
          <w:b/>
          <w:sz w:val="28"/>
          <w:szCs w:val="28"/>
          <w:lang w:val="uk-UA"/>
        </w:rPr>
        <w:t xml:space="preserve">комітету міської ради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EB3AF9">
        <w:rPr>
          <w:b/>
          <w:sz w:val="28"/>
          <w:szCs w:val="28"/>
          <w:lang w:val="uk-UA"/>
        </w:rPr>
        <w:t xml:space="preserve">              </w:t>
      </w:r>
      <w:r w:rsidR="00EE034E">
        <w:rPr>
          <w:b/>
          <w:sz w:val="28"/>
          <w:szCs w:val="28"/>
          <w:lang w:val="uk-UA"/>
        </w:rPr>
        <w:t>Ірина ТЕРЕЩЕНКО</w:t>
      </w:r>
    </w:p>
    <w:p w14:paraId="5F511770" w14:textId="256A3FE7" w:rsidR="00F25D6C" w:rsidRPr="00F25D6C" w:rsidRDefault="00F25D6C" w:rsidP="00D149AC">
      <w:pPr>
        <w:tabs>
          <w:tab w:val="left" w:pos="7088"/>
        </w:tabs>
        <w:rPr>
          <w:sz w:val="28"/>
          <w:szCs w:val="28"/>
          <w:lang w:val="uk-UA"/>
        </w:rPr>
      </w:pPr>
    </w:p>
    <w:p w14:paraId="6877F9FD" w14:textId="77777777" w:rsidR="00F25D6C" w:rsidRPr="00F25D6C" w:rsidRDefault="00F25D6C">
      <w:pPr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1D976355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1 </w:t>
      </w:r>
    </w:p>
    <w:p w14:paraId="5DBE4D0E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689EEC5F" w14:textId="77777777" w:rsidR="00F25D6C" w:rsidRPr="00F25D6C" w:rsidRDefault="00F25D6C" w:rsidP="00F25D6C">
      <w:pPr>
        <w:jc w:val="right"/>
        <w:rPr>
          <w:sz w:val="28"/>
          <w:szCs w:val="28"/>
          <w:lang w:val="uk-UA"/>
        </w:rPr>
      </w:pPr>
    </w:p>
    <w:p w14:paraId="33DEF3FF" w14:textId="77777777" w:rsidR="00F25D6C" w:rsidRPr="00F25D6C" w:rsidRDefault="00F25D6C" w:rsidP="00F25D6C">
      <w:pPr>
        <w:ind w:firstLine="708"/>
        <w:jc w:val="both"/>
        <w:rPr>
          <w:sz w:val="28"/>
          <w:szCs w:val="28"/>
          <w:lang w:val="uk-UA"/>
        </w:rPr>
      </w:pPr>
    </w:p>
    <w:p w14:paraId="0B433E4E" w14:textId="7B95F0ED" w:rsidR="00F25D6C" w:rsidRPr="00F25D6C" w:rsidRDefault="00F25D6C" w:rsidP="00F25D6C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 w:rsidRPr="00F25D6C">
        <w:rPr>
          <w:b/>
          <w:bCs/>
          <w:sz w:val="28"/>
          <w:szCs w:val="28"/>
          <w:lang w:val="uk-UA"/>
        </w:rPr>
        <w:t xml:space="preserve">Ресурсне забезпечення </w:t>
      </w:r>
      <w:r w:rsidR="00323A0A" w:rsidRPr="00F25D6C">
        <w:rPr>
          <w:b/>
          <w:bCs/>
          <w:sz w:val="28"/>
          <w:szCs w:val="28"/>
          <w:lang w:val="uk-UA"/>
        </w:rPr>
        <w:t xml:space="preserve">Програми </w:t>
      </w:r>
      <w:r w:rsidRPr="00F25D6C">
        <w:rPr>
          <w:b/>
          <w:bCs/>
          <w:sz w:val="28"/>
          <w:szCs w:val="28"/>
          <w:lang w:val="uk-UA"/>
        </w:rPr>
        <w:t>захисту населення</w:t>
      </w:r>
      <w:r w:rsidRPr="00F25D6C">
        <w:rPr>
          <w:b/>
          <w:bCs/>
          <w:iCs/>
          <w:sz w:val="28"/>
          <w:szCs w:val="28"/>
          <w:lang w:val="uk-UA"/>
        </w:rPr>
        <w:t xml:space="preserve"> і територій</w:t>
      </w:r>
      <w:r w:rsidR="006C464B">
        <w:rPr>
          <w:b/>
          <w:bCs/>
          <w:iCs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bCs/>
          <w:iCs/>
          <w:sz w:val="28"/>
          <w:szCs w:val="28"/>
          <w:lang w:val="uk-UA"/>
        </w:rPr>
        <w:t xml:space="preserve"> від надзвичайних ситуацій техногенного та природного характеру на </w:t>
      </w:r>
      <w:r w:rsidR="00351C8D">
        <w:rPr>
          <w:b/>
          <w:bCs/>
          <w:iCs/>
          <w:sz w:val="28"/>
          <w:szCs w:val="28"/>
          <w:lang w:val="uk-UA"/>
        </w:rPr>
        <w:t>2026-2030</w:t>
      </w:r>
      <w:r w:rsidRPr="00F25D6C">
        <w:rPr>
          <w:b/>
          <w:bCs/>
          <w:iCs/>
          <w:sz w:val="28"/>
          <w:szCs w:val="28"/>
          <w:lang w:val="uk-UA"/>
        </w:rPr>
        <w:t xml:space="preserve"> роки</w:t>
      </w:r>
    </w:p>
    <w:p w14:paraId="2DB9E072" w14:textId="77777777" w:rsidR="00F25D6C" w:rsidRPr="00F25D6C" w:rsidRDefault="00F25D6C" w:rsidP="00F25D6C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14:paraId="4EE45266" w14:textId="77777777" w:rsidR="00F25D6C" w:rsidRPr="00F25D6C" w:rsidRDefault="00F25D6C" w:rsidP="00F25D6C">
      <w:pPr>
        <w:ind w:firstLine="708"/>
        <w:jc w:val="right"/>
        <w:rPr>
          <w:iCs/>
          <w:sz w:val="28"/>
          <w:szCs w:val="28"/>
          <w:lang w:val="uk-UA"/>
        </w:rPr>
      </w:pPr>
      <w:r w:rsidRPr="00F25D6C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1191"/>
        <w:gridCol w:w="1191"/>
        <w:gridCol w:w="1191"/>
        <w:gridCol w:w="1191"/>
        <w:gridCol w:w="1191"/>
        <w:gridCol w:w="1606"/>
      </w:tblGrid>
      <w:tr w:rsidR="006650E2" w:rsidRPr="00F25D6C" w14:paraId="76422B61" w14:textId="77777777" w:rsidTr="001341A3">
        <w:trPr>
          <w:cantSplit/>
          <w:jc w:val="center"/>
        </w:trPr>
        <w:tc>
          <w:tcPr>
            <w:tcW w:w="2110" w:type="dxa"/>
            <w:vMerge w:val="restart"/>
            <w:vAlign w:val="center"/>
          </w:tcPr>
          <w:p w14:paraId="53A62351" w14:textId="266B8D30" w:rsidR="006650E2" w:rsidRPr="00F25D6C" w:rsidRDefault="006650E2" w:rsidP="00A86E5D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A86E5D"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залучити на виконання </w:t>
            </w:r>
            <w:r w:rsidR="00323A0A" w:rsidRPr="00A86E5D">
              <w:rPr>
                <w:b/>
                <w:iCs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955" w:type="dxa"/>
            <w:gridSpan w:val="5"/>
            <w:vAlign w:val="center"/>
          </w:tcPr>
          <w:p w14:paraId="27A5B863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B9F7F44" w14:textId="7F10BF07" w:rsidR="006650E2" w:rsidRPr="00F25D6C" w:rsidRDefault="006650E2" w:rsidP="00A733A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Виконання </w:t>
            </w:r>
            <w:r w:rsidR="00323A0A" w:rsidRPr="00F25D6C">
              <w:rPr>
                <w:b/>
                <w:iCs/>
                <w:sz w:val="28"/>
                <w:szCs w:val="28"/>
                <w:lang w:val="uk-UA"/>
              </w:rPr>
              <w:t xml:space="preserve">Програми 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>по роках</w:t>
            </w:r>
          </w:p>
          <w:p w14:paraId="50E20A40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1606" w:type="dxa"/>
            <w:vMerge w:val="restart"/>
            <w:vAlign w:val="center"/>
          </w:tcPr>
          <w:p w14:paraId="0AB01C16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A5627D1" w14:textId="2DC31E07" w:rsidR="006650E2" w:rsidRPr="00F25D6C" w:rsidRDefault="006650E2" w:rsidP="00A86E5D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Усього витрат на виконання </w:t>
            </w:r>
            <w:r w:rsidR="00323A0A" w:rsidRPr="00F25D6C">
              <w:rPr>
                <w:b/>
                <w:iCs/>
                <w:sz w:val="28"/>
                <w:szCs w:val="28"/>
                <w:lang w:val="uk-UA"/>
              </w:rPr>
              <w:t>Програми</w:t>
            </w:r>
          </w:p>
        </w:tc>
      </w:tr>
      <w:tr w:rsidR="001253C4" w:rsidRPr="00F25D6C" w14:paraId="0952FF54" w14:textId="77777777" w:rsidTr="001341A3">
        <w:trPr>
          <w:jc w:val="center"/>
        </w:trPr>
        <w:tc>
          <w:tcPr>
            <w:tcW w:w="2110" w:type="dxa"/>
            <w:vMerge/>
            <w:vAlign w:val="center"/>
          </w:tcPr>
          <w:p w14:paraId="638719C1" w14:textId="77777777" w:rsidR="001253C4" w:rsidRPr="00F25D6C" w:rsidRDefault="001253C4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  <w:vAlign w:val="center"/>
          </w:tcPr>
          <w:p w14:paraId="373787E6" w14:textId="06ACDDA7" w:rsidR="001253C4" w:rsidRPr="00F25D6C" w:rsidRDefault="001253C4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2026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91" w:type="dxa"/>
            <w:vAlign w:val="center"/>
          </w:tcPr>
          <w:p w14:paraId="68654FF4" w14:textId="522B69C4" w:rsidR="001253C4" w:rsidRPr="00F25D6C" w:rsidRDefault="001253C4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2027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91" w:type="dxa"/>
            <w:vAlign w:val="center"/>
          </w:tcPr>
          <w:p w14:paraId="30882CD8" w14:textId="27BA438C" w:rsidR="001253C4" w:rsidRPr="00F25D6C" w:rsidRDefault="001253C4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2028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91" w:type="dxa"/>
            <w:vAlign w:val="center"/>
          </w:tcPr>
          <w:p w14:paraId="67D447F5" w14:textId="2988F2C7" w:rsidR="001253C4" w:rsidRPr="00F25D6C" w:rsidRDefault="001253C4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2029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91" w:type="dxa"/>
            <w:vAlign w:val="center"/>
          </w:tcPr>
          <w:p w14:paraId="10C0C48B" w14:textId="7F170184" w:rsidR="001253C4" w:rsidRPr="00F25D6C" w:rsidRDefault="001253C4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2030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606" w:type="dxa"/>
            <w:vMerge/>
            <w:vAlign w:val="center"/>
          </w:tcPr>
          <w:p w14:paraId="11B935D6" w14:textId="64684F8D" w:rsidR="001253C4" w:rsidRPr="00F25D6C" w:rsidRDefault="001253C4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383A7E" w:rsidRPr="00F25D6C" w14:paraId="454F3CF7" w14:textId="77777777" w:rsidTr="009A35AE">
        <w:trPr>
          <w:jc w:val="center"/>
        </w:trPr>
        <w:tc>
          <w:tcPr>
            <w:tcW w:w="2110" w:type="dxa"/>
          </w:tcPr>
          <w:p w14:paraId="5019EFEA" w14:textId="77777777" w:rsidR="00383A7E" w:rsidRPr="00CD3BF8" w:rsidRDefault="00383A7E" w:rsidP="00383A7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CD3BF8">
              <w:rPr>
                <w:bCs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0E15B8E8" w14:textId="77777777" w:rsidR="00383A7E" w:rsidRPr="00CD3BF8" w:rsidRDefault="00383A7E" w:rsidP="00383A7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CD3BF8">
              <w:rPr>
                <w:bCs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91" w:type="dxa"/>
          </w:tcPr>
          <w:p w14:paraId="65CF8478" w14:textId="0C803B3E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4910,0</w:t>
            </w:r>
          </w:p>
        </w:tc>
        <w:tc>
          <w:tcPr>
            <w:tcW w:w="1191" w:type="dxa"/>
          </w:tcPr>
          <w:p w14:paraId="6519CB87" w14:textId="2E6D661B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6935,0</w:t>
            </w:r>
          </w:p>
        </w:tc>
        <w:tc>
          <w:tcPr>
            <w:tcW w:w="1191" w:type="dxa"/>
          </w:tcPr>
          <w:p w14:paraId="6A01EE40" w14:textId="35F2F692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color w:val="000000" w:themeColor="text1"/>
                <w:sz w:val="28"/>
                <w:szCs w:val="28"/>
                <w:lang w:val="uk-UA"/>
              </w:rPr>
              <w:t>5572,0</w:t>
            </w:r>
          </w:p>
        </w:tc>
        <w:tc>
          <w:tcPr>
            <w:tcW w:w="1191" w:type="dxa"/>
          </w:tcPr>
          <w:p w14:paraId="0CD99504" w14:textId="44EA13EF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191" w:type="dxa"/>
          </w:tcPr>
          <w:p w14:paraId="46B23625" w14:textId="630B89F2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606" w:type="dxa"/>
          </w:tcPr>
          <w:p w14:paraId="29A1F560" w14:textId="7B60CCCC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19557,0</w:t>
            </w:r>
          </w:p>
        </w:tc>
      </w:tr>
      <w:tr w:rsidR="00383A7E" w:rsidRPr="00F25D6C" w14:paraId="67F83D92" w14:textId="77777777" w:rsidTr="009A35AE">
        <w:trPr>
          <w:jc w:val="center"/>
        </w:trPr>
        <w:tc>
          <w:tcPr>
            <w:tcW w:w="2110" w:type="dxa"/>
          </w:tcPr>
          <w:p w14:paraId="0BE2A873" w14:textId="2469279E" w:rsidR="00383A7E" w:rsidRPr="00F25D6C" w:rsidRDefault="00383A7E" w:rsidP="00383A7E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Бюджет</w:t>
            </w:r>
            <w:r>
              <w:rPr>
                <w:iCs/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191" w:type="dxa"/>
          </w:tcPr>
          <w:p w14:paraId="69CA4625" w14:textId="6514548F" w:rsidR="00383A7E" w:rsidRPr="00383A7E" w:rsidRDefault="00383A7E" w:rsidP="00383A7E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1910,0</w:t>
            </w:r>
          </w:p>
        </w:tc>
        <w:tc>
          <w:tcPr>
            <w:tcW w:w="1191" w:type="dxa"/>
          </w:tcPr>
          <w:p w14:paraId="0FF1E86A" w14:textId="57FCE005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3935,0</w:t>
            </w:r>
          </w:p>
        </w:tc>
        <w:tc>
          <w:tcPr>
            <w:tcW w:w="1191" w:type="dxa"/>
          </w:tcPr>
          <w:p w14:paraId="430F5F03" w14:textId="1B2AF324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color w:val="000000" w:themeColor="text1"/>
                <w:sz w:val="28"/>
                <w:szCs w:val="28"/>
                <w:lang w:val="uk-UA"/>
              </w:rPr>
              <w:t>1955,0</w:t>
            </w:r>
          </w:p>
        </w:tc>
        <w:tc>
          <w:tcPr>
            <w:tcW w:w="1191" w:type="dxa"/>
          </w:tcPr>
          <w:p w14:paraId="1AB4B703" w14:textId="59BE5EF4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191" w:type="dxa"/>
          </w:tcPr>
          <w:p w14:paraId="59F015B5" w14:textId="774D9D4A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606" w:type="dxa"/>
          </w:tcPr>
          <w:p w14:paraId="4E6DDE5C" w14:textId="70AB349C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iCs/>
                <w:sz w:val="28"/>
                <w:szCs w:val="28"/>
                <w:lang w:val="uk-UA"/>
              </w:rPr>
              <w:t>9940,0</w:t>
            </w:r>
          </w:p>
        </w:tc>
      </w:tr>
      <w:tr w:rsidR="00383A7E" w:rsidRPr="00F25D6C" w14:paraId="0FD23B28" w14:textId="77777777" w:rsidTr="009A35AE">
        <w:trPr>
          <w:jc w:val="center"/>
        </w:trPr>
        <w:tc>
          <w:tcPr>
            <w:tcW w:w="2110" w:type="dxa"/>
          </w:tcPr>
          <w:p w14:paraId="1CA47321" w14:textId="651AD980" w:rsidR="00383A7E" w:rsidRPr="00F25D6C" w:rsidRDefault="00383A7E" w:rsidP="00383A7E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191" w:type="dxa"/>
          </w:tcPr>
          <w:p w14:paraId="6BE189D5" w14:textId="796B28EE" w:rsidR="00383A7E" w:rsidRPr="00383A7E" w:rsidRDefault="00383A7E" w:rsidP="00383A7E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3000,0</w:t>
            </w:r>
          </w:p>
        </w:tc>
        <w:tc>
          <w:tcPr>
            <w:tcW w:w="1191" w:type="dxa"/>
          </w:tcPr>
          <w:p w14:paraId="4671B035" w14:textId="1F0E3AAF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3000,0</w:t>
            </w:r>
          </w:p>
        </w:tc>
        <w:tc>
          <w:tcPr>
            <w:tcW w:w="1191" w:type="dxa"/>
          </w:tcPr>
          <w:p w14:paraId="1281B69A" w14:textId="7FEE07BD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3617,0</w:t>
            </w:r>
          </w:p>
        </w:tc>
        <w:tc>
          <w:tcPr>
            <w:tcW w:w="1191" w:type="dxa"/>
          </w:tcPr>
          <w:p w14:paraId="1546E127" w14:textId="69ABD864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91" w:type="dxa"/>
          </w:tcPr>
          <w:p w14:paraId="5B385947" w14:textId="0099628D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1606" w:type="dxa"/>
          </w:tcPr>
          <w:p w14:paraId="1BC5D6E8" w14:textId="224442C9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9617,0</w:t>
            </w:r>
          </w:p>
        </w:tc>
      </w:tr>
    </w:tbl>
    <w:p w14:paraId="1B52437F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p w14:paraId="560EE9CA" w14:textId="77777777" w:rsidR="00EB3AF9" w:rsidRDefault="00EB3AF9">
      <w:pPr>
        <w:rPr>
          <w:b/>
          <w:sz w:val="16"/>
          <w:szCs w:val="16"/>
          <w:lang w:val="uk-UA"/>
        </w:rPr>
      </w:pPr>
    </w:p>
    <w:p w14:paraId="55A9B129" w14:textId="77777777" w:rsidR="00EB3AF9" w:rsidRDefault="00EB3AF9">
      <w:pPr>
        <w:rPr>
          <w:b/>
          <w:sz w:val="16"/>
          <w:szCs w:val="16"/>
          <w:lang w:val="uk-UA"/>
        </w:rPr>
      </w:pPr>
    </w:p>
    <w:p w14:paraId="152BC80C" w14:textId="77777777" w:rsidR="00EB3AF9" w:rsidRDefault="00EB3AF9">
      <w:pPr>
        <w:rPr>
          <w:b/>
          <w:sz w:val="16"/>
          <w:szCs w:val="16"/>
          <w:lang w:val="uk-UA"/>
        </w:rPr>
      </w:pPr>
    </w:p>
    <w:p w14:paraId="2F46D528" w14:textId="77777777" w:rsidR="00EB3AF9" w:rsidRPr="00EB3AF9" w:rsidRDefault="00EB3AF9" w:rsidP="00EB3AF9">
      <w:pPr>
        <w:rPr>
          <w:b/>
          <w:sz w:val="28"/>
          <w:szCs w:val="16"/>
          <w:lang w:val="uk-UA"/>
        </w:rPr>
      </w:pPr>
      <w:r w:rsidRPr="00EB3AF9">
        <w:rPr>
          <w:b/>
          <w:sz w:val="28"/>
          <w:szCs w:val="16"/>
          <w:lang w:val="uk-UA"/>
        </w:rPr>
        <w:t xml:space="preserve">Керуючий справами виконавчого </w:t>
      </w:r>
    </w:p>
    <w:p w14:paraId="4B6C1C5F" w14:textId="65ED3FFA" w:rsidR="00EB3AF9" w:rsidRPr="00EB3AF9" w:rsidRDefault="00EB3AF9" w:rsidP="00EB3AF9">
      <w:pPr>
        <w:rPr>
          <w:b/>
          <w:sz w:val="28"/>
          <w:szCs w:val="16"/>
          <w:lang w:val="uk-UA"/>
        </w:rPr>
      </w:pPr>
      <w:r w:rsidRPr="00EB3AF9">
        <w:rPr>
          <w:b/>
          <w:sz w:val="28"/>
          <w:szCs w:val="16"/>
          <w:lang w:val="uk-UA"/>
        </w:rPr>
        <w:t xml:space="preserve">комітету міської ради                                                         </w:t>
      </w:r>
      <w:r>
        <w:rPr>
          <w:b/>
          <w:sz w:val="28"/>
          <w:szCs w:val="16"/>
          <w:lang w:val="uk-UA"/>
        </w:rPr>
        <w:t xml:space="preserve">   </w:t>
      </w:r>
      <w:r w:rsidR="00EE034E">
        <w:rPr>
          <w:b/>
          <w:sz w:val="28"/>
          <w:szCs w:val="28"/>
          <w:lang w:val="uk-UA"/>
        </w:rPr>
        <w:t>Ірина ТЕРЕЩЕНКО</w:t>
      </w:r>
    </w:p>
    <w:p w14:paraId="0D89553C" w14:textId="77777777" w:rsidR="00EB3AF9" w:rsidRPr="00EB3AF9" w:rsidRDefault="00EB3AF9" w:rsidP="00EB3AF9">
      <w:pPr>
        <w:rPr>
          <w:b/>
          <w:sz w:val="16"/>
          <w:szCs w:val="16"/>
          <w:lang w:val="uk-UA"/>
        </w:rPr>
      </w:pPr>
    </w:p>
    <w:p w14:paraId="669DEF7D" w14:textId="77777777" w:rsidR="00EB30D3" w:rsidRPr="00F25D6C" w:rsidRDefault="00F25D6C">
      <w:pPr>
        <w:rPr>
          <w:sz w:val="28"/>
          <w:szCs w:val="28"/>
          <w:lang w:val="uk-UA"/>
        </w:rPr>
      </w:pPr>
      <w:r w:rsidRPr="00F25D6C">
        <w:rPr>
          <w:b/>
          <w:sz w:val="16"/>
          <w:szCs w:val="16"/>
          <w:lang w:val="uk-UA"/>
        </w:rPr>
        <w:br w:type="page"/>
      </w:r>
    </w:p>
    <w:p w14:paraId="1F622C5D" w14:textId="6B9C4F5F" w:rsidR="00F25D6C" w:rsidRPr="00F25D6C" w:rsidRDefault="00F25D6C">
      <w:pPr>
        <w:rPr>
          <w:sz w:val="28"/>
          <w:szCs w:val="28"/>
          <w:lang w:val="uk-UA"/>
        </w:rPr>
        <w:sectPr w:rsidR="00F25D6C" w:rsidRPr="00F25D6C" w:rsidSect="0041239C">
          <w:pgSz w:w="11906" w:h="16838"/>
          <w:pgMar w:top="1077" w:right="567" w:bottom="907" w:left="1701" w:header="709" w:footer="709" w:gutter="0"/>
          <w:cols w:space="708"/>
          <w:docGrid w:linePitch="360"/>
        </w:sectPr>
      </w:pPr>
    </w:p>
    <w:p w14:paraId="144CA0FD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lastRenderedPageBreak/>
        <w:t xml:space="preserve">Додаток 2 </w:t>
      </w:r>
    </w:p>
    <w:p w14:paraId="5AC8BC09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t>до Програми</w:t>
      </w:r>
    </w:p>
    <w:p w14:paraId="159F75CE" w14:textId="46CCCDFE" w:rsidR="00620910" w:rsidRDefault="00821504" w:rsidP="00620910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        </w:t>
      </w:r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14:paraId="21771D5B" w14:textId="77777777" w:rsidR="00620910" w:rsidRDefault="00620910" w:rsidP="00620910">
      <w:pPr>
        <w:rPr>
          <w:b/>
          <w:bCs/>
          <w:sz w:val="16"/>
          <w:szCs w:val="16"/>
          <w:lang w:val="uk-UA"/>
        </w:rPr>
      </w:pPr>
    </w:p>
    <w:tbl>
      <w:tblPr>
        <w:tblW w:w="14777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4"/>
        <w:gridCol w:w="992"/>
        <w:gridCol w:w="37"/>
        <w:gridCol w:w="955"/>
        <w:gridCol w:w="68"/>
        <w:gridCol w:w="924"/>
        <w:gridCol w:w="37"/>
        <w:gridCol w:w="925"/>
        <w:gridCol w:w="31"/>
        <w:gridCol w:w="992"/>
        <w:gridCol w:w="992"/>
      </w:tblGrid>
      <w:tr w:rsidR="00620910" w14:paraId="69791768" w14:textId="77777777" w:rsidTr="00BB574F">
        <w:trPr>
          <w:cantSplit/>
        </w:trPr>
        <w:tc>
          <w:tcPr>
            <w:tcW w:w="8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E467" w14:textId="77777777" w:rsidR="00620910" w:rsidRDefault="00620910">
            <w:pPr>
              <w:spacing w:line="256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Заходи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3409" w14:textId="77777777" w:rsidR="00620910" w:rsidRDefault="00620910">
            <w:pPr>
              <w:spacing w:line="256" w:lineRule="auto"/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620910" w14:paraId="207FCE09" w14:textId="77777777" w:rsidTr="00BB574F">
        <w:trPr>
          <w:cantSplit/>
        </w:trPr>
        <w:tc>
          <w:tcPr>
            <w:tcW w:w="8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DE53" w14:textId="77777777" w:rsidR="00620910" w:rsidRDefault="00620910">
            <w:pPr>
              <w:spacing w:line="256" w:lineRule="auto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056D" w14:textId="77777777" w:rsidR="00620910" w:rsidRDefault="00620910">
            <w:pPr>
              <w:spacing w:line="256" w:lineRule="auto"/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Всього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CFF5" w14:textId="77777777" w:rsidR="00620910" w:rsidRPr="00215B2B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 w:rsidRPr="00215B2B">
              <w:rPr>
                <w:lang w:val="uk-UA"/>
              </w:rPr>
              <w:t>у тому числі виконання програми по роках</w:t>
            </w:r>
          </w:p>
        </w:tc>
      </w:tr>
      <w:tr w:rsidR="00620910" w:rsidRPr="00620910" w14:paraId="562EC3AA" w14:textId="79FE54C9" w:rsidTr="00BB574F">
        <w:trPr>
          <w:cantSplit/>
        </w:trPr>
        <w:tc>
          <w:tcPr>
            <w:tcW w:w="8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F58D" w14:textId="77777777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C0A9A" w14:textId="77777777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6A66" w14:textId="402D23E7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843A" w14:textId="5942C6B1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A6F40" w14:textId="6E9451B8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BD58" w14:textId="3D383CA1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955D" w14:textId="647E1544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2030</w:t>
            </w:r>
          </w:p>
        </w:tc>
      </w:tr>
      <w:tr w:rsidR="00620910" w:rsidRPr="00620910" w14:paraId="2CE4D91F" w14:textId="4E6541D2" w:rsidTr="00BB574F">
        <w:tblPrEx>
          <w:tblLook w:val="01E0" w:firstRow="1" w:lastRow="1" w:firstColumn="1" w:lastColumn="1" w:noHBand="0" w:noVBand="0"/>
        </w:tblPrEx>
        <w:trPr>
          <w:tblHeader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D5CD" w14:textId="77777777" w:rsidR="00620910" w:rsidRPr="00620910" w:rsidRDefault="00620910" w:rsidP="00620910">
            <w:pPr>
              <w:spacing w:line="256" w:lineRule="auto"/>
              <w:jc w:val="center"/>
              <w:rPr>
                <w:sz w:val="20"/>
                <w:lang w:val="uk-UA"/>
              </w:rPr>
            </w:pPr>
            <w:r w:rsidRPr="00620910">
              <w:rPr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EF43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DCB8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5098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9137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B515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F20D" w14:textId="5402C22B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7</w:t>
            </w:r>
          </w:p>
        </w:tc>
      </w:tr>
      <w:tr w:rsidR="00620910" w14:paraId="6CFDD0A7" w14:textId="77777777" w:rsidTr="00FF1702">
        <w:tblPrEx>
          <w:tblLook w:val="01E0" w:firstRow="1" w:lastRow="1" w:firstColumn="1" w:lastColumn="1" w:noHBand="0" w:noVBand="0"/>
        </w:tblPrEx>
        <w:tc>
          <w:tcPr>
            <w:tcW w:w="14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E591F" w14:textId="001CA609" w:rsidR="00620910" w:rsidRPr="009A508C" w:rsidRDefault="00620910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ab/>
            </w:r>
            <w:r w:rsidRPr="009A508C">
              <w:rPr>
                <w:b/>
                <w:bCs/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620910" w14:paraId="59658726" w14:textId="7E69C3E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8111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4051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46C8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3AF4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360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57AE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787E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620910" w14:paraId="094AA84A" w14:textId="285FE97F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ADF3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0165" w14:textId="027B5C27" w:rsidR="00620910" w:rsidRPr="00EE005E" w:rsidRDefault="009A508C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350</w:t>
            </w:r>
            <w:r w:rsidR="00620910" w:rsidRPr="00EE005E">
              <w:rPr>
                <w:snapToGrid w:val="0"/>
                <w:lang w:val="uk-UA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496B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3E2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523E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BF89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6F3A" w14:textId="0162C657" w:rsidR="00620910" w:rsidRPr="00EE005E" w:rsidRDefault="009A508C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</w:tr>
      <w:tr w:rsidR="00620910" w14:paraId="3FB0B2DF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EB97B" w14:textId="54BE70ED" w:rsidR="00620910" w:rsidRPr="00EE005E" w:rsidRDefault="00620910" w:rsidP="00215B2B">
            <w:pPr>
              <w:jc w:val="both"/>
              <w:rPr>
                <w:sz w:val="20"/>
                <w:szCs w:val="20"/>
                <w:lang w:val="uk-UA"/>
              </w:rPr>
            </w:pPr>
            <w:r w:rsidRPr="00EE005E">
              <w:rPr>
                <w:lang w:val="uk-UA"/>
              </w:rPr>
              <w:t>ЗАХІД 1.2. 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641E" w14:textId="77777777" w:rsidR="00620910" w:rsidRPr="009A508C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B31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7A5F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D03A" w14:textId="52E7FAF5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0A6D" w14:textId="77777777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CAC5" w14:textId="77777777" w:rsidR="00620910" w:rsidRPr="009A508C" w:rsidRDefault="00620910">
            <w:pPr>
              <w:spacing w:line="256" w:lineRule="auto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620910" w14:paraId="72E2749C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6EBF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ЗАХІД 1.3. Проведення інформаційно-роз’яснювальної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64E3" w14:textId="77777777" w:rsidR="00620910" w:rsidRPr="009A508C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2797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9513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9E81" w14:textId="10EBC176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BC1" w14:textId="77777777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5A21" w14:textId="77777777" w:rsidR="00620910" w:rsidRPr="009A508C" w:rsidRDefault="00620910">
            <w:pPr>
              <w:spacing w:line="256" w:lineRule="auto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620910" w14:paraId="41B523F1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9C2B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ЗАХІД 1.4. Проведення комплексу заходів по ліквідації амброзії полинолистної,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F98" w14:textId="77777777" w:rsidR="00620910" w:rsidRPr="009A508C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691F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193A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8800" w14:textId="61F8C616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5B9D" w14:textId="77777777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7A5D" w14:textId="77777777" w:rsidR="00620910" w:rsidRPr="000A277A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0A277A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EE005E" w14:paraId="1D1DCBFF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AC71" w14:textId="3C0F4BBD" w:rsidR="00EE005E" w:rsidRDefault="00EE005E" w:rsidP="00EE005E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Усього</w:t>
            </w:r>
            <w:r w:rsidR="00EB30D3">
              <w:rPr>
                <w:lang w:val="uk-UA"/>
              </w:rPr>
              <w:t xml:space="preserve"> по </w:t>
            </w:r>
            <w:r w:rsidR="002639CA">
              <w:rPr>
                <w:lang w:val="uk-UA"/>
              </w:rPr>
              <w:t>напрямку</w:t>
            </w:r>
            <w:r w:rsidR="00EB30D3">
              <w:rPr>
                <w:lang w:val="uk-UA"/>
              </w:rPr>
              <w:t xml:space="preserve"> 1</w:t>
            </w:r>
            <w:r>
              <w:rPr>
                <w:lang w:val="uk-UA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475D" w14:textId="00F3A65C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8C3B" w14:textId="1E41CCB3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132B" w14:textId="5D56A81F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9E48" w14:textId="607CA256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0ABE" w14:textId="286CA325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0C03" w14:textId="3A9545C2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</w:tr>
      <w:tr w:rsidR="00620910" w14:paraId="2D3D5B19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7C7B0" w14:textId="77777777" w:rsidR="00620910" w:rsidRDefault="00620910" w:rsidP="00215B2B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у тому числі: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5A71" w14:textId="77777777" w:rsidR="00620910" w:rsidRPr="009A508C" w:rsidRDefault="00620910" w:rsidP="00BB574F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8108" w14:textId="77777777" w:rsidR="00620910" w:rsidRDefault="00620910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2CEE" w14:textId="77777777" w:rsidR="00620910" w:rsidRDefault="00620910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03E5" w14:textId="626BC638" w:rsidR="00620910" w:rsidRDefault="00620910" w:rsidP="00BB574F">
            <w:pPr>
              <w:spacing w:line="25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48ED" w14:textId="77777777" w:rsidR="00620910" w:rsidRDefault="00620910" w:rsidP="00BB574F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2AE" w14:textId="77777777" w:rsidR="00620910" w:rsidRPr="000A277A" w:rsidRDefault="00620910" w:rsidP="00BB574F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E005E" w14:paraId="6EA3CE51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986A" w14:textId="29E3D800" w:rsidR="00EE005E" w:rsidRDefault="00323A0A" w:rsidP="00EE00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EE005E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D52E" w14:textId="5D890628" w:rsidR="00EE005E" w:rsidRPr="009A508C" w:rsidRDefault="00EE005E" w:rsidP="00BB574F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01CE" w14:textId="6CBE0A57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2161" w14:textId="519F9554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093D" w14:textId="72309CBE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34FE" w14:textId="4DFA0E13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A0DA" w14:textId="0A0588F1" w:rsidR="00EE005E" w:rsidRPr="000A277A" w:rsidRDefault="00EE005E" w:rsidP="00BB574F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</w:tr>
      <w:tr w:rsidR="00620910" w14:paraId="51D45ABA" w14:textId="77777777" w:rsidTr="00BB574F">
        <w:tblPrEx>
          <w:tblLook w:val="01E0" w:firstRow="1" w:lastRow="1" w:firstColumn="1" w:lastColumn="1" w:noHBand="0" w:noVBand="0"/>
        </w:tblPrEx>
        <w:tc>
          <w:tcPr>
            <w:tcW w:w="14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40AA" w14:textId="409BD576" w:rsidR="00620910" w:rsidRDefault="00620910" w:rsidP="004D57B3">
            <w:pPr>
              <w:spacing w:line="256" w:lineRule="auto"/>
              <w:jc w:val="center"/>
              <w:rPr>
                <w:b/>
                <w:lang w:val="uk-UA"/>
              </w:rPr>
            </w:pPr>
            <w:r w:rsidRPr="009A508C">
              <w:rPr>
                <w:b/>
                <w:bCs/>
                <w:lang w:val="uk-UA"/>
              </w:rPr>
              <w:t xml:space="preserve">2. Забезпечення гарантованого рівня захисту населення і територій від </w:t>
            </w:r>
            <w:r w:rsidR="004D57B3">
              <w:rPr>
                <w:b/>
                <w:bCs/>
                <w:lang w:val="uk-UA"/>
              </w:rPr>
              <w:t xml:space="preserve"> </w:t>
            </w:r>
            <w:r w:rsidRPr="009A508C">
              <w:rPr>
                <w:b/>
                <w:bCs/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620910" w14:paraId="3E950B99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686A" w14:textId="6BC9EE76" w:rsidR="00620910" w:rsidRPr="00EE005E" w:rsidRDefault="00620910">
            <w:pPr>
              <w:spacing w:line="256" w:lineRule="auto"/>
              <w:jc w:val="both"/>
              <w:rPr>
                <w:lang w:val="uk-UA"/>
              </w:rPr>
            </w:pPr>
            <w:r w:rsidRPr="00EE005E">
              <w:rPr>
                <w:caps/>
                <w:lang w:val="uk-UA"/>
              </w:rPr>
              <w:t xml:space="preserve">ЗахіД 2.1. </w:t>
            </w:r>
            <w:r w:rsidRPr="00EE005E">
              <w:rPr>
                <w:lang w:val="uk-UA"/>
              </w:rPr>
              <w:t xml:space="preserve">Створення </w:t>
            </w:r>
            <w:r w:rsidR="003B70E3" w:rsidRPr="00EE005E">
              <w:rPr>
                <w:lang w:val="uk-UA"/>
              </w:rPr>
              <w:t>місцевого</w:t>
            </w:r>
            <w:r w:rsidRPr="00EE005E">
              <w:rPr>
                <w:lang w:val="uk-UA"/>
              </w:rPr>
              <w:t xml:space="preserve">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88FE" w14:textId="77777777" w:rsidR="00620910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3FD" w14:textId="77777777" w:rsidR="00620910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34E" w14:textId="77777777" w:rsidR="00620910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D0FA" w14:textId="0769FCCD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C5E9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533D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81089D" w14:paraId="2A16E837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CE83" w14:textId="140399C9" w:rsidR="0081089D" w:rsidRPr="00EE005E" w:rsidRDefault="0081089D" w:rsidP="0081089D">
            <w:pPr>
              <w:spacing w:line="256" w:lineRule="auto"/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місцевого матеріального резерву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60F1" w14:textId="3A994896" w:rsidR="0081089D" w:rsidRPr="007D1FFA" w:rsidRDefault="0081089D" w:rsidP="0081089D">
            <w:pPr>
              <w:spacing w:line="256" w:lineRule="auto"/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2500</w:t>
            </w:r>
            <w:r w:rsidRPr="007D1FFA">
              <w:rPr>
                <w:bCs/>
                <w:snapToGrid w:val="0"/>
                <w:lang w:val="uk-UA"/>
              </w:rPr>
              <w:t>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C003" w14:textId="47FF9B7E" w:rsidR="0081089D" w:rsidRPr="007D1FFA" w:rsidRDefault="0081089D" w:rsidP="0081089D">
            <w:pPr>
              <w:spacing w:line="256" w:lineRule="auto"/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35C7" w14:textId="2E013F1F" w:rsidR="0081089D" w:rsidRPr="007D1FFA" w:rsidRDefault="0081089D" w:rsidP="0081089D">
            <w:pPr>
              <w:spacing w:line="256" w:lineRule="auto"/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115A" w14:textId="1558CA65" w:rsidR="0081089D" w:rsidRPr="007D1FFA" w:rsidRDefault="0081089D" w:rsidP="0081089D">
            <w:pPr>
              <w:spacing w:line="256" w:lineRule="auto"/>
              <w:jc w:val="center"/>
              <w:rPr>
                <w:bCs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7080" w14:textId="1E1CCC28" w:rsidR="0081089D" w:rsidRPr="007D1FFA" w:rsidRDefault="0081089D" w:rsidP="0081089D">
            <w:pPr>
              <w:spacing w:line="256" w:lineRule="auto"/>
              <w:jc w:val="center"/>
              <w:rPr>
                <w:bCs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14A" w14:textId="53DEF46D" w:rsidR="0081089D" w:rsidRPr="007D1FFA" w:rsidRDefault="0081089D" w:rsidP="0081089D">
            <w:pPr>
              <w:spacing w:line="256" w:lineRule="auto"/>
              <w:jc w:val="center"/>
              <w:rPr>
                <w:bCs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</w:tr>
      <w:tr w:rsidR="007D1FFA" w14:paraId="33AF3905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42E2" w14:textId="77777777" w:rsidR="007D1FFA" w:rsidRPr="00EE005E" w:rsidRDefault="007D1FFA" w:rsidP="007D1FFA">
            <w:pPr>
              <w:spacing w:line="256" w:lineRule="auto"/>
              <w:jc w:val="both"/>
              <w:rPr>
                <w:lang w:val="uk-UA"/>
              </w:rPr>
            </w:pPr>
            <w:r w:rsidRPr="00EE005E">
              <w:rPr>
                <w:caps/>
                <w:lang w:val="uk-UA"/>
              </w:rPr>
              <w:t xml:space="preserve">ЗахіД 2.2. </w:t>
            </w:r>
            <w:r w:rsidRPr="00EE005E">
              <w:rPr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 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D2" w14:textId="404E5D00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1250,0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0EE9" w14:textId="19529282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200,0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50E" w14:textId="0FCB3FF9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3B70E3">
              <w:rPr>
                <w:snapToGrid w:val="0"/>
                <w:lang w:val="uk-UA"/>
              </w:rPr>
              <w:t>220,0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B46C" w14:textId="0361F686" w:rsidR="007D1FFA" w:rsidRDefault="007D1FFA" w:rsidP="007D1FFA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230,0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A6B" w14:textId="603B1598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83C7" w14:textId="55B85AC8" w:rsidR="007D1FFA" w:rsidRDefault="007D1FFA" w:rsidP="007D1FFA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7D1FFA" w:rsidRPr="007D1FFA" w14:paraId="30E424E7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6A7B" w14:textId="358A83B3" w:rsidR="007D1FFA" w:rsidRPr="007D1FFA" w:rsidRDefault="007D1FFA" w:rsidP="007D1FFA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  <w:r w:rsidR="00EB30D3">
              <w:rPr>
                <w:lang w:val="uk-UA"/>
              </w:rPr>
              <w:t xml:space="preserve"> по </w:t>
            </w:r>
            <w:r w:rsidR="002639CA">
              <w:rPr>
                <w:lang w:val="uk-UA"/>
              </w:rPr>
              <w:t>напрямку</w:t>
            </w:r>
            <w:r w:rsidR="00EB30D3">
              <w:rPr>
                <w:lang w:val="uk-UA"/>
              </w:rPr>
              <w:t xml:space="preserve"> 2</w:t>
            </w:r>
            <w:r>
              <w:rPr>
                <w:lang w:val="uk-UA"/>
              </w:rPr>
              <w:t>: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E319" w14:textId="5D663680" w:rsidR="007D1FFA" w:rsidRPr="007D1FFA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  <w:r>
              <w:rPr>
                <w:b/>
                <w:bCs/>
                <w:snapToGrid w:val="0"/>
                <w:lang w:val="uk-UA"/>
              </w:rPr>
              <w:t>375</w:t>
            </w:r>
            <w:r w:rsidR="007D1FFA" w:rsidRPr="007D1FFA">
              <w:rPr>
                <w:b/>
                <w:bCs/>
                <w:snapToGrid w:val="0"/>
                <w:lang w:val="en-US"/>
              </w:rPr>
              <w:t>0</w:t>
            </w:r>
            <w:r w:rsidR="007D1FFA" w:rsidRPr="007D1FFA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1E02" w14:textId="096F33F6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700,0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0A18" w14:textId="47D8288E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720,0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0C9E" w14:textId="4879FA28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730,0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D155" w14:textId="187BFE8A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6BBE" w14:textId="6FC3BC95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800,0</w:t>
            </w:r>
          </w:p>
        </w:tc>
      </w:tr>
      <w:tr w:rsidR="007D1FFA" w:rsidRPr="007D1FFA" w14:paraId="63017B2F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0B76" w14:textId="6D1EBCB3" w:rsidR="007D1FFA" w:rsidRDefault="007D1FFA" w:rsidP="007D1FFA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7940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3564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E618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D300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8E3F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12A0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81089D" w:rsidRPr="007D1FFA" w14:paraId="2409DEBE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3A59" w14:textId="422C93FD" w:rsidR="0081089D" w:rsidRDefault="0081089D" w:rsidP="0081089D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11E" w14:textId="55F8B192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375</w:t>
            </w:r>
            <w:r w:rsidRPr="0081089D">
              <w:rPr>
                <w:snapToGrid w:val="0"/>
                <w:lang w:val="en-US"/>
              </w:rPr>
              <w:t>0</w:t>
            </w:r>
            <w:r w:rsidRPr="0081089D">
              <w:rPr>
                <w:snapToGrid w:val="0"/>
                <w:lang w:val="uk-UA"/>
              </w:rPr>
              <w:t>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8E3E" w14:textId="4BB66D9D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700,0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D244" w14:textId="4FFB27D3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720,0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4A5A" w14:textId="659DE43C" w:rsidR="0081089D" w:rsidRPr="0081089D" w:rsidRDefault="0081089D" w:rsidP="0081089D">
            <w:pPr>
              <w:spacing w:line="256" w:lineRule="auto"/>
              <w:jc w:val="center"/>
              <w:rPr>
                <w:lang w:val="en-US"/>
              </w:rPr>
            </w:pPr>
            <w:r w:rsidRPr="0081089D">
              <w:rPr>
                <w:lang w:val="uk-UA"/>
              </w:rPr>
              <w:t>730,0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3BC2" w14:textId="2B18A689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4BE2" w14:textId="4DA9C44F" w:rsidR="0081089D" w:rsidRPr="0081089D" w:rsidRDefault="0081089D" w:rsidP="0081089D">
            <w:pPr>
              <w:spacing w:line="256" w:lineRule="auto"/>
              <w:jc w:val="center"/>
              <w:rPr>
                <w:lang w:val="en-US"/>
              </w:rPr>
            </w:pPr>
            <w:r w:rsidRPr="0081089D">
              <w:rPr>
                <w:lang w:val="uk-UA"/>
              </w:rPr>
              <w:t>800,0</w:t>
            </w:r>
          </w:p>
        </w:tc>
      </w:tr>
    </w:tbl>
    <w:p w14:paraId="76418FE3" w14:textId="77777777" w:rsidR="00BB574F" w:rsidRDefault="00BB574F">
      <w:bookmarkStart w:id="2" w:name="_Hlk147406477"/>
      <w:r>
        <w:br w:type="page"/>
      </w:r>
    </w:p>
    <w:tbl>
      <w:tblPr>
        <w:tblW w:w="14777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4"/>
        <w:gridCol w:w="1029"/>
        <w:gridCol w:w="1023"/>
        <w:gridCol w:w="961"/>
        <w:gridCol w:w="993"/>
        <w:gridCol w:w="955"/>
        <w:gridCol w:w="992"/>
      </w:tblGrid>
      <w:tr w:rsidR="007D1FFA" w14:paraId="1B029905" w14:textId="7F062435" w:rsidTr="00BB574F">
        <w:tc>
          <w:tcPr>
            <w:tcW w:w="14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80588" w14:textId="66D436A7" w:rsidR="007D1FFA" w:rsidRPr="003B70E3" w:rsidRDefault="007D1FFA" w:rsidP="007D1FFA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 w:rsidRPr="003B70E3">
              <w:rPr>
                <w:b/>
                <w:bCs/>
                <w:lang w:val="uk-UA"/>
              </w:rPr>
              <w:lastRenderedPageBreak/>
              <w:t>3. Здійснення організаційних та спеціальних заходів щодо запобігання виникненню надзвичайних ситуацій</w:t>
            </w:r>
          </w:p>
        </w:tc>
        <w:bookmarkEnd w:id="2"/>
      </w:tr>
      <w:tr w:rsidR="007D1FFA" w14:paraId="0F64229A" w14:textId="77777777" w:rsidTr="00BB574F">
        <w:trPr>
          <w:trHeight w:val="5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1567" w14:textId="2C37EF87" w:rsidR="007D1FFA" w:rsidRDefault="007D1FFA" w:rsidP="007D1FFA">
            <w:pPr>
              <w:spacing w:line="256" w:lineRule="auto"/>
              <w:rPr>
                <w:b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3.1. Оплата послуг за утримання й ремонт місцевої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0049" w14:textId="0071145A" w:rsidR="007D1FFA" w:rsidRPr="007E0B6A" w:rsidRDefault="007D1FFA" w:rsidP="007D1FFA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7E0B6A">
              <w:rPr>
                <w:snapToGrid w:val="0"/>
                <w:color w:val="000000" w:themeColor="text1"/>
                <w:lang w:val="uk-UA"/>
              </w:rPr>
              <w:t>840</w:t>
            </w:r>
            <w:r w:rsidR="00E767A8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D1A1" w14:textId="74D79D7A" w:rsidR="007D1FFA" w:rsidRDefault="007D1FFA" w:rsidP="007D1FFA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>
              <w:rPr>
                <w:bCs/>
                <w:snapToGrid w:val="0"/>
                <w:color w:val="000000" w:themeColor="text1"/>
                <w:lang w:val="uk-UA"/>
              </w:rPr>
              <w:t>140,0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60D3" w14:textId="716EA522" w:rsidR="007D1FFA" w:rsidRDefault="007D1FFA" w:rsidP="007D1FFA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>
              <w:rPr>
                <w:bCs/>
                <w:snapToGrid w:val="0"/>
                <w:color w:val="000000" w:themeColor="text1"/>
                <w:lang w:val="uk-UA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D08C" w14:textId="44B47E0A" w:rsidR="007D1FFA" w:rsidRDefault="007D1FFA" w:rsidP="007D1FFA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155,0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7A81" w14:textId="06ED93B6" w:rsidR="007D1FFA" w:rsidRDefault="007D1FFA" w:rsidP="007D1FFA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7310" w14:textId="090A8942" w:rsidR="007D1FFA" w:rsidRDefault="007D1FFA" w:rsidP="007D1FFA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200,0</w:t>
            </w:r>
          </w:p>
        </w:tc>
      </w:tr>
      <w:tr w:rsidR="007D1FFA" w14:paraId="6B893692" w14:textId="77777777" w:rsidTr="00BB574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361B" w14:textId="4D306D3B" w:rsidR="007D1FFA" w:rsidRDefault="007D1FFA" w:rsidP="007D1FFA">
            <w:pPr>
              <w:spacing w:line="256" w:lineRule="auto"/>
              <w:jc w:val="both"/>
              <w:rPr>
                <w:bCs/>
                <w:color w:val="000000" w:themeColor="text1"/>
                <w:lang w:val="uk-UA"/>
              </w:rPr>
            </w:pPr>
            <w:bookmarkStart w:id="3" w:name="_Hlk147407283"/>
            <w:r>
              <w:rPr>
                <w:color w:val="000000"/>
                <w:lang w:val="uk-UA" w:eastAsia="en-US"/>
              </w:rPr>
              <w:t>Захід 3.2. Б</w:t>
            </w:r>
            <w:r>
              <w:rPr>
                <w:color w:val="000000"/>
                <w:lang w:val="uk-UA"/>
              </w:rPr>
              <w:t>удівництво місцевої автоматизованої системи централізованого оповіщення на території Глухівської міської територіальної громади</w:t>
            </w:r>
            <w:bookmarkEnd w:id="3"/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5A37" w14:textId="302014BA" w:rsidR="007D1FFA" w:rsidRDefault="00517E71" w:rsidP="007D1FFA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14617</w:t>
            </w:r>
            <w:r w:rsidR="007D1FFA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B07E" w14:textId="0E0D611B" w:rsidR="007D1FFA" w:rsidRPr="003B70E3" w:rsidRDefault="00517E71" w:rsidP="007D1FFA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4</w:t>
            </w:r>
            <w:r w:rsidR="007D1FFA" w:rsidRPr="003B70E3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4075" w14:textId="32FBE155" w:rsidR="007D1FFA" w:rsidRPr="003B70E3" w:rsidRDefault="00517E71" w:rsidP="007D1FFA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  <w:r w:rsidR="007D1FFA" w:rsidRPr="003B70E3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BAAC" w14:textId="1A3FA5F6" w:rsidR="007D1FFA" w:rsidRPr="003B70E3" w:rsidRDefault="00517E71" w:rsidP="007D1FFA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4617</w:t>
            </w:r>
            <w:r w:rsidR="007D1FFA" w:rsidRPr="003B70E3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3DB6" w14:textId="77777777" w:rsidR="007D1FFA" w:rsidRDefault="007D1FFA" w:rsidP="007D1FFA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582B" w14:textId="77777777" w:rsidR="007D1FFA" w:rsidRDefault="007D1FFA" w:rsidP="007D1FFA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517E71" w14:paraId="2443B0A6" w14:textId="77777777" w:rsidTr="00BB574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1FA" w14:textId="75DAA2FA" w:rsidR="00517E71" w:rsidRDefault="00517E71" w:rsidP="00517E71">
            <w:pPr>
              <w:spacing w:line="25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524C" w14:textId="77777777" w:rsidR="00517E71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1ED3" w14:textId="77777777" w:rsidR="00517E71" w:rsidRPr="003B70E3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02D" w14:textId="77777777" w:rsidR="00517E71" w:rsidRPr="003B70E3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3AED" w14:textId="77777777" w:rsidR="00517E71" w:rsidRPr="003B70E3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6201" w14:textId="77777777" w:rsidR="00517E71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73EA" w14:textId="77777777" w:rsidR="00517E71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</w:tr>
      <w:tr w:rsidR="00517E71" w14:paraId="042F3D60" w14:textId="77777777" w:rsidTr="00BB574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4E9D" w14:textId="0F2CE3C5" w:rsidR="00517E71" w:rsidRDefault="00323A0A" w:rsidP="00517E71">
            <w:pPr>
              <w:spacing w:line="25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C316" w14:textId="38AE9AAD" w:rsidR="00517E71" w:rsidRDefault="0032500B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5000,0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BF7" w14:textId="5FA3C43D" w:rsidR="00517E71" w:rsidRPr="003B70E3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EEED" w14:textId="002E58A4" w:rsidR="00517E71" w:rsidRPr="003B70E3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DF08" w14:textId="68EF86FD" w:rsidR="00517E71" w:rsidRPr="003B70E3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1000,0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DCB7" w14:textId="481A80A9" w:rsidR="00517E71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5C21" w14:textId="3BC6AAB0" w:rsidR="00517E71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517E71" w14:paraId="36D2703C" w14:textId="77777777" w:rsidTr="00BB574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0144" w14:textId="7B96AAD8" w:rsidR="00517E71" w:rsidRDefault="00517E71" w:rsidP="00517E71">
            <w:pPr>
              <w:spacing w:line="256" w:lineRule="auto"/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7CC0" w14:textId="1575C2AE" w:rsidR="00517E71" w:rsidRDefault="0032500B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9617,0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8CB8" w14:textId="69B0B1E7" w:rsidR="00517E71" w:rsidRPr="003B70E3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46CF" w14:textId="5D8548B0" w:rsidR="00517E71" w:rsidRPr="003B70E3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567B" w14:textId="4A3922AF" w:rsidR="00517E71" w:rsidRPr="003B70E3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3617,0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7A15" w14:textId="77777777" w:rsidR="00517E71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69D1" w14:textId="77777777" w:rsidR="00517E71" w:rsidRDefault="00517E71" w:rsidP="00517E71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</w:tr>
      <w:tr w:rsidR="00517E71" w14:paraId="3C8288CF" w14:textId="77777777" w:rsidTr="00BB574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BC97" w14:textId="4A761164" w:rsidR="00517E71" w:rsidRDefault="00517E71" w:rsidP="00517E71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 по напрямку 3: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B742" w14:textId="0CDD6053" w:rsidR="00517E71" w:rsidRPr="00FF7059" w:rsidRDefault="00517E71" w:rsidP="00517E71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Cs w:val="20"/>
                <w:lang w:val="uk-UA"/>
              </w:rPr>
            </w:pPr>
            <w:r>
              <w:rPr>
                <w:b/>
                <w:snapToGrid w:val="0"/>
                <w:color w:val="000000" w:themeColor="text1"/>
                <w:lang w:val="uk-UA"/>
              </w:rPr>
              <w:t>1</w:t>
            </w:r>
            <w:r w:rsidRPr="00FF7059">
              <w:rPr>
                <w:b/>
                <w:snapToGrid w:val="0"/>
                <w:color w:val="000000" w:themeColor="text1"/>
                <w:lang w:val="uk-UA"/>
              </w:rPr>
              <w:t>5</w:t>
            </w:r>
            <w:r>
              <w:rPr>
                <w:b/>
                <w:snapToGrid w:val="0"/>
                <w:color w:val="000000" w:themeColor="text1"/>
                <w:lang w:val="uk-UA"/>
              </w:rPr>
              <w:t>457</w:t>
            </w:r>
            <w:r w:rsidRPr="00FF7059">
              <w:rPr>
                <w:b/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46FB" w14:textId="7C0F7A96" w:rsidR="00517E71" w:rsidRPr="00FF7059" w:rsidRDefault="00517E71" w:rsidP="00517E71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k-UA"/>
              </w:rPr>
            </w:pPr>
            <w:r>
              <w:rPr>
                <w:b/>
                <w:snapToGrid w:val="0"/>
                <w:color w:val="000000" w:themeColor="text1"/>
                <w:lang w:val="uk-UA"/>
              </w:rPr>
              <w:t>4140</w:t>
            </w:r>
            <w:r w:rsidRPr="00FF7059">
              <w:rPr>
                <w:b/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4BAE" w14:textId="17EC4891" w:rsidR="00517E71" w:rsidRPr="00FF7059" w:rsidRDefault="00517E71" w:rsidP="00517E71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k-UA"/>
              </w:rPr>
            </w:pPr>
            <w:r>
              <w:rPr>
                <w:b/>
                <w:snapToGrid w:val="0"/>
                <w:color w:val="000000" w:themeColor="text1"/>
                <w:lang w:val="uk-UA"/>
              </w:rPr>
              <w:t>6</w:t>
            </w:r>
            <w:r w:rsidRPr="00FF7059">
              <w:rPr>
                <w:b/>
                <w:snapToGrid w:val="0"/>
                <w:color w:val="000000" w:themeColor="text1"/>
                <w:lang w:val="uk-UA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C327" w14:textId="2780C3EB" w:rsidR="00517E71" w:rsidRPr="00FF7059" w:rsidRDefault="00517E71" w:rsidP="00517E71">
            <w:pPr>
              <w:spacing w:line="256" w:lineRule="auto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4772</w:t>
            </w:r>
            <w:r w:rsidRPr="00FF7059">
              <w:rPr>
                <w:b/>
                <w:color w:val="000000" w:themeColor="text1"/>
                <w:lang w:val="uk-UA"/>
              </w:rPr>
              <w:t>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A34F" w14:textId="6B08A614" w:rsidR="00517E71" w:rsidRPr="00FF7059" w:rsidRDefault="00517E71" w:rsidP="00517E71">
            <w:pPr>
              <w:spacing w:line="256" w:lineRule="auto"/>
              <w:jc w:val="center"/>
              <w:rPr>
                <w:b/>
                <w:color w:val="000000" w:themeColor="text1"/>
                <w:lang w:val="uk-UA"/>
              </w:rPr>
            </w:pPr>
            <w:r w:rsidRPr="00FF7059">
              <w:rPr>
                <w:b/>
                <w:color w:val="000000" w:themeColor="text1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D627" w14:textId="45D84108" w:rsidR="00517E71" w:rsidRPr="00FF7059" w:rsidRDefault="00517E71" w:rsidP="00517E71">
            <w:pPr>
              <w:spacing w:line="256" w:lineRule="auto"/>
              <w:jc w:val="center"/>
              <w:rPr>
                <w:b/>
                <w:color w:val="000000" w:themeColor="text1"/>
                <w:lang w:val="uk-UA"/>
              </w:rPr>
            </w:pPr>
            <w:r w:rsidRPr="00FF7059">
              <w:rPr>
                <w:b/>
                <w:color w:val="000000" w:themeColor="text1"/>
                <w:lang w:val="uk-UA"/>
              </w:rPr>
              <w:t>200,0</w:t>
            </w:r>
          </w:p>
        </w:tc>
      </w:tr>
      <w:tr w:rsidR="00517E71" w14:paraId="517093F2" w14:textId="77777777" w:rsidTr="00BB574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43BD" w14:textId="77777777" w:rsidR="00517E71" w:rsidRDefault="00517E71" w:rsidP="00517E71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A1FE" w14:textId="77777777" w:rsidR="00517E71" w:rsidRDefault="00517E71" w:rsidP="00517E71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82AF" w14:textId="77777777" w:rsidR="00517E71" w:rsidRDefault="00517E71" w:rsidP="00517E71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1CEB" w14:textId="77777777" w:rsidR="00517E71" w:rsidRDefault="00517E71" w:rsidP="00517E71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659D" w14:textId="26CE74D7" w:rsidR="00517E71" w:rsidRDefault="00517E71" w:rsidP="00517E71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238E" w14:textId="77777777" w:rsidR="00517E71" w:rsidRDefault="00517E71" w:rsidP="00517E71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F187" w14:textId="77777777" w:rsidR="00517E71" w:rsidRDefault="00517E71" w:rsidP="00517E71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</w:p>
        </w:tc>
      </w:tr>
      <w:tr w:rsidR="0032500B" w14:paraId="6B2EE20D" w14:textId="77777777" w:rsidTr="00BB574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1A23" w14:textId="2C090121" w:rsidR="0032500B" w:rsidRDefault="00323A0A" w:rsidP="0032500B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83A9" w14:textId="4C4284DB" w:rsidR="0032500B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5</w:t>
            </w:r>
            <w:r w:rsidR="00B950B6">
              <w:rPr>
                <w:snapToGrid w:val="0"/>
                <w:color w:val="000000" w:themeColor="text1"/>
                <w:lang w:val="uk-UA"/>
              </w:rPr>
              <w:t>8</w:t>
            </w:r>
            <w:r>
              <w:rPr>
                <w:snapToGrid w:val="0"/>
                <w:color w:val="000000" w:themeColor="text1"/>
                <w:lang w:val="uk-UA"/>
              </w:rPr>
              <w:t>40,0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C728" w14:textId="2F6A6A79" w:rsidR="0032500B" w:rsidRDefault="00A37F99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</w:t>
            </w:r>
            <w:r w:rsidR="0032500B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140,0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1E6C" w14:textId="586A7ED0" w:rsidR="0032500B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3145,0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0DB9" w14:textId="4A1F43F3" w:rsidR="0032500B" w:rsidRDefault="0032500B" w:rsidP="0032500B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1155,0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28AD" w14:textId="465FC488" w:rsidR="0032500B" w:rsidRDefault="00A37F99" w:rsidP="0032500B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7712" w14:textId="4B8F827B" w:rsidR="0032500B" w:rsidRDefault="00A37F99" w:rsidP="0032500B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200,0</w:t>
            </w:r>
          </w:p>
        </w:tc>
      </w:tr>
      <w:tr w:rsidR="0032500B" w14:paraId="51EFFB08" w14:textId="77777777" w:rsidTr="00BB574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48C6" w14:textId="2A047CF7" w:rsidR="0032500B" w:rsidRDefault="0032500B" w:rsidP="0032500B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BCD5" w14:textId="2EB81A50" w:rsidR="0032500B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9617,0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F63F" w14:textId="2FE52C8B" w:rsidR="0032500B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9193" w14:textId="05EA8B8B" w:rsidR="0032500B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8135" w14:textId="11F80C12" w:rsidR="0032500B" w:rsidRDefault="0032500B" w:rsidP="0032500B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3617,0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88B4" w14:textId="67D63545" w:rsidR="0032500B" w:rsidRDefault="0032500B" w:rsidP="0032500B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0894" w14:textId="1FC6797A" w:rsidR="0032500B" w:rsidRDefault="0032500B" w:rsidP="0032500B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-</w:t>
            </w:r>
          </w:p>
        </w:tc>
      </w:tr>
      <w:tr w:rsidR="00A37F99" w14:paraId="2CC8E6DE" w14:textId="77777777" w:rsidTr="00BB574F">
        <w:trPr>
          <w:trHeight w:val="16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43DA" w14:textId="77777777" w:rsidR="00A37F99" w:rsidRDefault="00A37F99" w:rsidP="0032500B">
            <w:pPr>
              <w:spacing w:line="256" w:lineRule="auto"/>
              <w:rPr>
                <w:color w:val="000000" w:themeColor="text1"/>
                <w:lang w:val="uk-UA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F07D" w14:textId="77777777" w:rsidR="00A37F99" w:rsidRPr="00916358" w:rsidRDefault="00A37F99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D3A2" w14:textId="77777777" w:rsidR="00A37F99" w:rsidRPr="00916358" w:rsidRDefault="00A37F99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E12A" w14:textId="77777777" w:rsidR="00A37F99" w:rsidRPr="00916358" w:rsidRDefault="00A37F99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F713" w14:textId="77777777" w:rsidR="00A37F99" w:rsidRPr="00916358" w:rsidRDefault="00A37F99" w:rsidP="0032500B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868C" w14:textId="77777777" w:rsidR="00A37F99" w:rsidRPr="00916358" w:rsidRDefault="00A37F99" w:rsidP="0032500B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58E4" w14:textId="77777777" w:rsidR="00A37F99" w:rsidRPr="00916358" w:rsidRDefault="00A37F99" w:rsidP="0032500B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  <w:tr w:rsidR="0032500B" w14:paraId="63BDAB98" w14:textId="77777777" w:rsidTr="00BB574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2DC" w14:textId="1D8C24E6" w:rsidR="0032500B" w:rsidRDefault="0032500B" w:rsidP="0032500B">
            <w:pPr>
              <w:spacing w:line="256" w:lineRule="auto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Усього по </w:t>
            </w:r>
            <w:r w:rsidR="00A37F99">
              <w:rPr>
                <w:color w:val="000000" w:themeColor="text1"/>
                <w:szCs w:val="28"/>
                <w:lang w:val="uk-UA"/>
              </w:rPr>
              <w:t>програмі</w:t>
            </w:r>
            <w:r>
              <w:rPr>
                <w:color w:val="000000" w:themeColor="text1"/>
                <w:szCs w:val="28"/>
                <w:lang w:val="uk-UA"/>
              </w:rPr>
              <w:t>: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AD85" w14:textId="2DFD6E5A" w:rsidR="0032500B" w:rsidRPr="00EB30D3" w:rsidRDefault="002C0ACC" w:rsidP="0032500B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k-UA"/>
              </w:rPr>
            </w:pPr>
            <w:r>
              <w:rPr>
                <w:b/>
                <w:snapToGrid w:val="0"/>
                <w:color w:val="000000" w:themeColor="text1"/>
                <w:lang w:val="uk-UA"/>
              </w:rPr>
              <w:t>19557</w:t>
            </w:r>
            <w:r w:rsidR="0032500B" w:rsidRPr="00EB30D3">
              <w:rPr>
                <w:b/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9ADC" w14:textId="62D7F4B8" w:rsidR="0032500B" w:rsidRPr="00EB30D3" w:rsidRDefault="00A37F99" w:rsidP="0032500B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k-UA"/>
              </w:rPr>
            </w:pPr>
            <w:r>
              <w:rPr>
                <w:b/>
                <w:snapToGrid w:val="0"/>
                <w:color w:val="000000" w:themeColor="text1"/>
                <w:lang w:val="uk-UA"/>
              </w:rPr>
              <w:t>4</w:t>
            </w:r>
            <w:r w:rsidR="002C0ACC">
              <w:rPr>
                <w:b/>
                <w:snapToGrid w:val="0"/>
                <w:color w:val="000000" w:themeColor="text1"/>
                <w:lang w:val="uk-UA"/>
              </w:rPr>
              <w:t>9</w:t>
            </w:r>
            <w:r w:rsidR="0032500B" w:rsidRPr="00EB30D3">
              <w:rPr>
                <w:b/>
                <w:snapToGrid w:val="0"/>
                <w:color w:val="000000" w:themeColor="text1"/>
                <w:lang w:val="uk-UA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D812" w14:textId="2BE85E98" w:rsidR="0032500B" w:rsidRPr="00EB30D3" w:rsidRDefault="00A37F99" w:rsidP="0032500B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k-UA"/>
              </w:rPr>
            </w:pPr>
            <w:r>
              <w:rPr>
                <w:b/>
                <w:snapToGrid w:val="0"/>
                <w:color w:val="000000" w:themeColor="text1"/>
                <w:lang w:val="uk-UA"/>
              </w:rPr>
              <w:t>6</w:t>
            </w:r>
            <w:r w:rsidR="00AB4020">
              <w:rPr>
                <w:b/>
                <w:snapToGrid w:val="0"/>
                <w:color w:val="000000" w:themeColor="text1"/>
                <w:lang w:val="uk-UA"/>
              </w:rPr>
              <w:t>93</w:t>
            </w:r>
            <w:r w:rsidR="0032500B" w:rsidRPr="00EB30D3">
              <w:rPr>
                <w:b/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DE9E" w14:textId="5A1D8018" w:rsidR="0032500B" w:rsidRPr="00EB30D3" w:rsidRDefault="00AB4020" w:rsidP="0032500B">
            <w:pPr>
              <w:spacing w:line="256" w:lineRule="auto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5572</w:t>
            </w:r>
            <w:r w:rsidR="0032500B" w:rsidRPr="00EB30D3">
              <w:rPr>
                <w:b/>
                <w:color w:val="000000" w:themeColor="text1"/>
                <w:lang w:val="uk-UA"/>
              </w:rPr>
              <w:t>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1018" w14:textId="1CF40F86" w:rsidR="0032500B" w:rsidRPr="00EB30D3" w:rsidRDefault="00AB4020" w:rsidP="0032500B">
            <w:pPr>
              <w:spacing w:line="256" w:lineRule="auto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107</w:t>
            </w:r>
            <w:r w:rsidR="0032500B" w:rsidRPr="00EB30D3">
              <w:rPr>
                <w:b/>
                <w:color w:val="000000" w:themeColor="text1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3824" w14:textId="0F734E3E" w:rsidR="0032500B" w:rsidRPr="00EB30D3" w:rsidRDefault="00AB4020" w:rsidP="0032500B">
            <w:pPr>
              <w:spacing w:line="256" w:lineRule="auto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10</w:t>
            </w:r>
            <w:r w:rsidR="0032500B" w:rsidRPr="00EB30D3">
              <w:rPr>
                <w:b/>
                <w:color w:val="000000" w:themeColor="text1"/>
                <w:lang w:val="uk-UA"/>
              </w:rPr>
              <w:t>70,0</w:t>
            </w:r>
          </w:p>
        </w:tc>
      </w:tr>
      <w:tr w:rsidR="0032500B" w14:paraId="4A9AC0C8" w14:textId="77777777" w:rsidTr="00BB574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0103" w14:textId="2DE28F5A" w:rsidR="0032500B" w:rsidRDefault="0032500B" w:rsidP="0032500B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ABE2" w14:textId="77777777" w:rsidR="0032500B" w:rsidRPr="00916358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B4C5" w14:textId="77777777" w:rsidR="0032500B" w:rsidRPr="00916358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831" w14:textId="77777777" w:rsidR="0032500B" w:rsidRPr="00916358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9EF4" w14:textId="77777777" w:rsidR="0032500B" w:rsidRPr="00916358" w:rsidRDefault="0032500B" w:rsidP="0032500B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D9D8" w14:textId="77777777" w:rsidR="0032500B" w:rsidRPr="00916358" w:rsidRDefault="0032500B" w:rsidP="0032500B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2030" w14:textId="77777777" w:rsidR="0032500B" w:rsidRPr="00916358" w:rsidRDefault="0032500B" w:rsidP="0032500B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  <w:tr w:rsidR="0032500B" w14:paraId="15D3CCC1" w14:textId="77777777" w:rsidTr="00BB574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5AC9" w14:textId="0C71A03E" w:rsidR="0032500B" w:rsidRDefault="00323A0A" w:rsidP="0032500B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B8B9" w14:textId="52103F31" w:rsidR="0032500B" w:rsidRPr="00A37F99" w:rsidRDefault="002C0ACC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>
              <w:rPr>
                <w:bCs/>
                <w:snapToGrid w:val="0"/>
                <w:color w:val="000000" w:themeColor="text1"/>
                <w:lang w:val="uk-UA"/>
              </w:rPr>
              <w:t>9940</w:t>
            </w:r>
            <w:r w:rsidR="0032500B" w:rsidRPr="00A37F99">
              <w:rPr>
                <w:bCs/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53AC" w14:textId="10966F7B" w:rsidR="0032500B" w:rsidRPr="00A37F99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 w:rsidRPr="00A37F99">
              <w:rPr>
                <w:bCs/>
                <w:snapToGrid w:val="0"/>
                <w:color w:val="000000" w:themeColor="text1"/>
                <w:lang w:val="uk-UA"/>
              </w:rPr>
              <w:t>1</w:t>
            </w:r>
            <w:r w:rsidR="002C0ACC">
              <w:rPr>
                <w:bCs/>
                <w:snapToGrid w:val="0"/>
                <w:color w:val="000000" w:themeColor="text1"/>
                <w:lang w:val="uk-UA"/>
              </w:rPr>
              <w:t>9</w:t>
            </w:r>
            <w:r w:rsidRPr="00A37F99">
              <w:rPr>
                <w:bCs/>
                <w:snapToGrid w:val="0"/>
                <w:color w:val="000000" w:themeColor="text1"/>
                <w:lang w:val="uk-UA"/>
              </w:rPr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A563" w14:textId="58C4C916" w:rsidR="0032500B" w:rsidRPr="00A37F99" w:rsidRDefault="0032500B" w:rsidP="0032500B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 w:rsidRPr="00A37F99">
              <w:rPr>
                <w:bCs/>
                <w:snapToGrid w:val="0"/>
                <w:color w:val="000000" w:themeColor="text1"/>
                <w:lang w:val="uk-UA"/>
              </w:rPr>
              <w:t>3</w:t>
            </w:r>
            <w:r w:rsidR="00AB4020">
              <w:rPr>
                <w:bCs/>
                <w:snapToGrid w:val="0"/>
                <w:color w:val="000000" w:themeColor="text1"/>
                <w:lang w:val="uk-UA"/>
              </w:rPr>
              <w:t>93</w:t>
            </w:r>
            <w:r w:rsidRPr="00A37F99">
              <w:rPr>
                <w:bCs/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6769" w14:textId="79D67E10" w:rsidR="0032500B" w:rsidRPr="00A37F99" w:rsidRDefault="0032500B" w:rsidP="0032500B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  <w:r w:rsidRPr="00A37F99">
              <w:rPr>
                <w:bCs/>
                <w:color w:val="000000" w:themeColor="text1"/>
                <w:lang w:val="uk-UA"/>
              </w:rPr>
              <w:t>1</w:t>
            </w:r>
            <w:r w:rsidR="00AB4020">
              <w:rPr>
                <w:bCs/>
                <w:color w:val="000000" w:themeColor="text1"/>
                <w:lang w:val="uk-UA"/>
              </w:rPr>
              <w:t>955</w:t>
            </w:r>
            <w:r w:rsidRPr="00A37F99">
              <w:rPr>
                <w:bCs/>
                <w:color w:val="000000" w:themeColor="text1"/>
                <w:lang w:val="uk-UA"/>
              </w:rPr>
              <w:t>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F392" w14:textId="0044E369" w:rsidR="0032500B" w:rsidRPr="00A37F99" w:rsidRDefault="00AB4020" w:rsidP="0032500B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10</w:t>
            </w:r>
            <w:r w:rsidR="0032500B" w:rsidRPr="00A37F99">
              <w:rPr>
                <w:bCs/>
                <w:color w:val="000000" w:themeColor="text1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235F" w14:textId="76EFFE9C" w:rsidR="0032500B" w:rsidRPr="00A37F99" w:rsidRDefault="00383A7E" w:rsidP="0032500B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10</w:t>
            </w:r>
            <w:r w:rsidR="0032500B" w:rsidRPr="00A37F99">
              <w:rPr>
                <w:bCs/>
                <w:color w:val="000000" w:themeColor="text1"/>
                <w:lang w:val="uk-UA"/>
              </w:rPr>
              <w:t>70,0</w:t>
            </w:r>
          </w:p>
        </w:tc>
      </w:tr>
      <w:tr w:rsidR="00A37F99" w14:paraId="5375CF83" w14:textId="77777777" w:rsidTr="00BB574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4F3A" w14:textId="1A3546CD" w:rsidR="00A37F99" w:rsidRDefault="00A37F99" w:rsidP="00A37F99">
            <w:pPr>
              <w:spacing w:line="256" w:lineRule="auto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14ED" w14:textId="08E9DD40" w:rsidR="00A37F99" w:rsidRPr="00A37F99" w:rsidRDefault="00A37F99" w:rsidP="00A37F99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 w:rsidRPr="00A37F99">
              <w:rPr>
                <w:bCs/>
                <w:snapToGrid w:val="0"/>
                <w:color w:val="000000" w:themeColor="text1"/>
                <w:lang w:val="uk-UA"/>
              </w:rPr>
              <w:t>9617,0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8C0F" w14:textId="0ED98B43" w:rsidR="00A37F99" w:rsidRPr="00A37F99" w:rsidRDefault="00A37F99" w:rsidP="00A37F99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 w:rsidRPr="00A37F99"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EBA0" w14:textId="4AC046DB" w:rsidR="00A37F99" w:rsidRPr="00A37F99" w:rsidRDefault="00A37F99" w:rsidP="00A37F99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 w:rsidRPr="00A37F99"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1A3C" w14:textId="4D6B1E44" w:rsidR="00A37F99" w:rsidRPr="00A37F99" w:rsidRDefault="00A37F99" w:rsidP="00A37F99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  <w:r w:rsidRPr="00A37F99"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  <w:t>3617,0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6A15" w14:textId="16755524" w:rsidR="00A37F99" w:rsidRPr="00A37F99" w:rsidRDefault="00A37F99" w:rsidP="00A37F99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6BE4" w14:textId="2E500AA4" w:rsidR="00A37F99" w:rsidRPr="00A37F99" w:rsidRDefault="00A37F99" w:rsidP="00A37F99">
            <w:pPr>
              <w:spacing w:line="256" w:lineRule="auto"/>
              <w:jc w:val="center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-</w:t>
            </w:r>
          </w:p>
        </w:tc>
      </w:tr>
    </w:tbl>
    <w:p w14:paraId="11EF993C" w14:textId="77777777" w:rsidR="00620910" w:rsidRDefault="00620910" w:rsidP="00620910">
      <w:pPr>
        <w:jc w:val="center"/>
        <w:rPr>
          <w:b/>
          <w:bCs/>
          <w:sz w:val="20"/>
          <w:szCs w:val="20"/>
          <w:lang w:val="uk-UA"/>
        </w:rPr>
      </w:pPr>
    </w:p>
    <w:p w14:paraId="2FD64AD9" w14:textId="77777777" w:rsidR="00620910" w:rsidRDefault="00620910" w:rsidP="006209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4B022C37" w14:textId="593BFFBE" w:rsidR="00620910" w:rsidRPr="00620910" w:rsidRDefault="00821504" w:rsidP="006209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620910" w:rsidRPr="00620910">
        <w:rPr>
          <w:b/>
          <w:sz w:val="28"/>
          <w:szCs w:val="28"/>
          <w:lang w:val="uk-UA"/>
        </w:rPr>
        <w:t xml:space="preserve"> Керуючий справами виконавчого комітету міської ради                                                   Ірина ТЕРЕЩЕНКО</w:t>
      </w:r>
    </w:p>
    <w:p w14:paraId="2D671B77" w14:textId="77777777" w:rsidR="00620910" w:rsidRDefault="00620910" w:rsidP="00620910">
      <w:pPr>
        <w:rPr>
          <w:bCs/>
          <w:sz w:val="20"/>
          <w:szCs w:val="20"/>
          <w:lang w:val="uk-UA"/>
        </w:rPr>
      </w:pPr>
    </w:p>
    <w:p w14:paraId="10E27E7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5C1A82EE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01DCD4A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25947C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6238A78" w14:textId="2AB110AF" w:rsidR="002639CA" w:rsidRDefault="002639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5D9C24B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C83D207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7014FA5" w14:textId="77777777" w:rsidR="00F25D6C" w:rsidRPr="00F25D6C" w:rsidRDefault="00F25D6C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Додаток 3 </w:t>
      </w:r>
    </w:p>
    <w:p w14:paraId="28592D4E" w14:textId="77777777" w:rsidR="00F25D6C" w:rsidRPr="00F25D6C" w:rsidRDefault="00F25D6C" w:rsidP="00F25D6C">
      <w:pPr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002BE44E" w14:textId="77777777" w:rsidR="00F25D6C" w:rsidRPr="00F25D6C" w:rsidRDefault="00F25D6C" w:rsidP="00F25D6C">
      <w:pPr>
        <w:jc w:val="right"/>
        <w:rPr>
          <w:lang w:val="uk-UA"/>
        </w:rPr>
      </w:pPr>
    </w:p>
    <w:p w14:paraId="2833733B" w14:textId="77777777" w:rsidR="00620910" w:rsidRPr="00916358" w:rsidRDefault="00F25D6C" w:rsidP="00620910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</w:pPr>
      <w:r w:rsidRPr="00916358">
        <w:rPr>
          <w:b/>
          <w:bCs/>
          <w:szCs w:val="28"/>
          <w:lang w:val="uk-UA"/>
        </w:rPr>
        <w:t xml:space="preserve"> </w:t>
      </w:r>
      <w:r w:rsidR="00620910" w:rsidRPr="0091635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2"/>
        <w:gridCol w:w="1064"/>
        <w:gridCol w:w="2954"/>
        <w:gridCol w:w="1561"/>
        <w:gridCol w:w="2219"/>
        <w:gridCol w:w="2459"/>
      </w:tblGrid>
      <w:tr w:rsidR="00620910" w14:paraId="6E15635A" w14:textId="77777777" w:rsidTr="00C02AE8">
        <w:trPr>
          <w:trHeight w:val="124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756D" w14:textId="77777777" w:rsidR="00620910" w:rsidRDefault="00620910">
            <w:pPr>
              <w:spacing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№</w:t>
            </w:r>
          </w:p>
          <w:p w14:paraId="031DAC05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F1FE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5D44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Перелік </w:t>
            </w:r>
          </w:p>
          <w:p w14:paraId="0152C8D5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EF3FA9" w14:textId="77777777" w:rsidR="00620910" w:rsidRDefault="00620910">
            <w:pPr>
              <w:spacing w:line="25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Строк виконання заходу, рік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1DA5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33C9" w14:textId="77777777" w:rsidR="00620910" w:rsidRDefault="00620910">
            <w:pPr>
              <w:spacing w:line="25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Джерела</w:t>
            </w:r>
          </w:p>
          <w:p w14:paraId="14CF6EC7" w14:textId="77777777" w:rsidR="00620910" w:rsidRDefault="00620910">
            <w:pPr>
              <w:spacing w:line="25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фінансування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8A14" w14:textId="77777777" w:rsidR="00620910" w:rsidRDefault="00620910">
            <w:pPr>
              <w:spacing w:line="18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58930D89" w14:textId="77777777" w:rsidR="00620910" w:rsidRDefault="00620910">
            <w:pPr>
              <w:spacing w:line="180" w:lineRule="atLeas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Орієнтовні обсяги фінансування (вартість),</w:t>
            </w:r>
          </w:p>
          <w:p w14:paraId="1C7B2CBE" w14:textId="77777777" w:rsidR="00620910" w:rsidRDefault="00620910">
            <w:pPr>
              <w:spacing w:line="180" w:lineRule="atLeast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тис. гривень</w:t>
            </w:r>
          </w:p>
          <w:p w14:paraId="3C70450C" w14:textId="77777777" w:rsidR="00620910" w:rsidRDefault="00620910">
            <w:pPr>
              <w:spacing w:line="180" w:lineRule="atLeast"/>
              <w:rPr>
                <w:b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6E6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Очікуваний </w:t>
            </w:r>
          </w:p>
          <w:p w14:paraId="6E1671B7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результат</w:t>
            </w:r>
          </w:p>
        </w:tc>
      </w:tr>
      <w:tr w:rsidR="00620910" w14:paraId="37769E11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66DC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3E6CD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415B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15B3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F6577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8696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E1D0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C0AE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620910" w14:paraId="309B5902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B742" w14:textId="77777777" w:rsidR="00620910" w:rsidRDefault="00620910">
            <w:pPr>
              <w:spacing w:line="256" w:lineRule="auto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4AF3" w14:textId="77777777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Удосконалення системи реагування на надзвичайні ситуації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1C4D" w14:textId="77777777" w:rsidR="00620910" w:rsidRPr="00916358" w:rsidRDefault="00620910" w:rsidP="00BB574F">
            <w:pPr>
              <w:spacing w:line="204" w:lineRule="auto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1.1.Створення та утримання сезонних рятувальних постів</w:t>
            </w:r>
          </w:p>
          <w:p w14:paraId="5A4F8F83" w14:textId="77777777" w:rsidR="00620910" w:rsidRPr="00916358" w:rsidRDefault="00620910" w:rsidP="00BB574F">
            <w:pPr>
              <w:spacing w:line="204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70C1" w14:textId="54CA5968" w:rsidR="00620910" w:rsidRPr="00916358" w:rsidRDefault="00620910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 w:rsidR="00916358"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1E8F5FA0" w14:textId="33CA3E30" w:rsidR="00620910" w:rsidRPr="00916358" w:rsidRDefault="00620910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 w:rsidR="00916358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49D9" w14:textId="70C07BEB" w:rsidR="00620910" w:rsidRPr="00916358" w:rsidRDefault="00620910" w:rsidP="00BB574F">
            <w:pPr>
              <w:spacing w:line="204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угод, </w:t>
            </w:r>
            <w:r w:rsidR="00916358" w:rsidRPr="00916358">
              <w:rPr>
                <w:sz w:val="22"/>
                <w:szCs w:val="22"/>
                <w:lang w:val="uk-UA"/>
              </w:rPr>
              <w:t xml:space="preserve"> </w:t>
            </w:r>
            <w:r w:rsidRPr="00916358">
              <w:rPr>
                <w:sz w:val="22"/>
                <w:szCs w:val="22"/>
                <w:lang w:val="uk-UA"/>
              </w:rPr>
              <w:t>відділ з питань інформаційної та правоохоронної діяльності апарату міської та її виконавчого комітету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0A09" w14:textId="77777777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бюджет</w:t>
            </w:r>
          </w:p>
          <w:p w14:paraId="2D30F2D0" w14:textId="5F254320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 w:rsidR="001B4A0A"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>кої міської територіаль</w:t>
            </w:r>
            <w:r w:rsidR="001B4A0A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DFAB" w14:textId="29952064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 w:rsidR="00916358"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70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2C946F40" w14:textId="3314D387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 w:rsidR="00916358"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70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557CB2B4" w14:textId="4811F5DA" w:rsidR="00620910" w:rsidRPr="00916358" w:rsidRDefault="00620910" w:rsidP="004D57B3">
            <w:pPr>
              <w:pStyle w:val="ad"/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 w:rsidR="00916358"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70,0</w:t>
            </w:r>
          </w:p>
          <w:p w14:paraId="64F9C5A5" w14:textId="77777777" w:rsidR="00620910" w:rsidRDefault="00620910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 w:rsidR="00916358"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70,0</w:t>
            </w:r>
          </w:p>
          <w:p w14:paraId="3BCA385D" w14:textId="63B4B2F9" w:rsidR="00916358" w:rsidRDefault="00916358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70,0</w:t>
            </w:r>
          </w:p>
          <w:p w14:paraId="2BE09608" w14:textId="5CE01501" w:rsidR="00916358" w:rsidRPr="00916358" w:rsidRDefault="00916358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874C" w14:textId="77777777" w:rsidR="00620910" w:rsidRPr="00916358" w:rsidRDefault="00620910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1B4A0A" w14:paraId="35021817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78DE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C001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BAA9" w14:textId="77777777" w:rsidR="001B4A0A" w:rsidRPr="00916358" w:rsidRDefault="001B4A0A" w:rsidP="00BB574F">
            <w:pPr>
              <w:pStyle w:val="ad"/>
              <w:tabs>
                <w:tab w:val="left" w:pos="708"/>
              </w:tabs>
              <w:spacing w:line="204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1.2.Облаштування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07A2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11FAA623" w14:textId="017EB2E3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3DCB" w14:textId="2642E47C" w:rsidR="001B4A0A" w:rsidRPr="00916358" w:rsidRDefault="001B4A0A" w:rsidP="00BB574F">
            <w:pPr>
              <w:spacing w:line="204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1B4A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бюджет</w:t>
            </w:r>
          </w:p>
          <w:p w14:paraId="2A01BE12" w14:textId="7558BA79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>кої міської 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1E5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 межах бюджету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015D" w14:textId="77777777" w:rsidR="001B4A0A" w:rsidRPr="00916358" w:rsidRDefault="001B4A0A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1B4A0A" w14:paraId="6EFECC9B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F2E3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C1B5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3563" w14:textId="37CA70FD" w:rsidR="001B4A0A" w:rsidRPr="00916358" w:rsidRDefault="001B4A0A" w:rsidP="00BB574F">
            <w:pPr>
              <w:pStyle w:val="ad"/>
              <w:tabs>
                <w:tab w:val="left" w:pos="708"/>
              </w:tabs>
              <w:spacing w:line="204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1.3.Проведення інформа-ційно-роз’яснювальної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9D38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62BD01E3" w14:textId="4D9066F4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E4306" w14:textId="56039761" w:rsidR="001B4A0A" w:rsidRPr="00916358" w:rsidRDefault="001B4A0A" w:rsidP="00BB574F">
            <w:pPr>
              <w:spacing w:line="204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Відділ з питань інформаційної та правоохоронної діяльності апарату міської та її виконавчого комітету, управління житлово-комунального господарства та містобудування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B5C7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бюджет</w:t>
            </w:r>
          </w:p>
          <w:p w14:paraId="79779901" w14:textId="414E9405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>кої міської 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C275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 межах бюджету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EF87" w14:textId="77777777" w:rsidR="001B4A0A" w:rsidRPr="00916358" w:rsidRDefault="001B4A0A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1B4A0A" w14:paraId="0ADAF67C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49D9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E744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08F3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1.4. Проведення комплексу заходів по ліквідації амброзії полинолистної,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38926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5AD625AC" w14:textId="6CE16F96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17B1" w14:textId="56D375BE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Управління житлово-комунального господарства та містобудування міської ради, </w:t>
            </w:r>
            <w:r>
              <w:rPr>
                <w:sz w:val="22"/>
                <w:szCs w:val="22"/>
                <w:lang w:val="uk-UA"/>
              </w:rPr>
              <w:t>в</w:t>
            </w:r>
            <w:r w:rsidRPr="00916358">
              <w:rPr>
                <w:sz w:val="22"/>
                <w:szCs w:val="22"/>
                <w:lang w:val="uk-UA"/>
              </w:rPr>
              <w:t>ідділ з питань інформаційної та правоохоронної діяльності апарату міської та її виконавчого комітету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C6B1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бюджет</w:t>
            </w:r>
          </w:p>
          <w:p w14:paraId="1DA60B75" w14:textId="78CC3543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>кої міської 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5AD4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 межах бюджету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29E5" w14:textId="77777777" w:rsidR="001B4A0A" w:rsidRPr="00916358" w:rsidRDefault="001B4A0A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здоров’я населення та довкілля</w:t>
            </w:r>
          </w:p>
        </w:tc>
      </w:tr>
      <w:tr w:rsidR="001B4A0A" w14:paraId="5B770757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A0AE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FE70" w14:textId="77777777" w:rsidR="001B4A0A" w:rsidRPr="002639CA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z w:val="22"/>
                <w:szCs w:val="22"/>
                <w:lang w:val="uk-UA"/>
              </w:rPr>
              <w:t xml:space="preserve">Разом </w:t>
            </w:r>
          </w:p>
          <w:p w14:paraId="62EBF69C" w14:textId="77777777" w:rsidR="001B4A0A" w:rsidRPr="002639CA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z w:val="22"/>
                <w:szCs w:val="22"/>
                <w:lang w:val="uk-UA"/>
              </w:rPr>
              <w:t>за напрямком 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BC68" w14:textId="77777777" w:rsidR="001B4A0A" w:rsidRPr="002639CA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D51" w14:textId="77777777" w:rsidR="001B4A0A" w:rsidRPr="002639CA" w:rsidRDefault="001B4A0A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245B" w14:textId="77777777" w:rsidR="001B4A0A" w:rsidRPr="002639CA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A168" w14:textId="77777777" w:rsidR="001B4A0A" w:rsidRPr="002639CA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2639CA">
              <w:rPr>
                <w:b/>
                <w:bCs/>
                <w:sz w:val="22"/>
                <w:szCs w:val="22"/>
              </w:rPr>
              <w:t>бюджет</w:t>
            </w:r>
          </w:p>
          <w:p w14:paraId="472D6A56" w14:textId="7C81E3DA" w:rsidR="001B4A0A" w:rsidRPr="002639CA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2639CA">
              <w:rPr>
                <w:b/>
                <w:bCs/>
                <w:sz w:val="22"/>
                <w:szCs w:val="22"/>
              </w:rPr>
              <w:t>Глухівської міської територіаль-ної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50EA" w14:textId="2282FFC5" w:rsidR="001B4A0A" w:rsidRPr="002639CA" w:rsidRDefault="002639CA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napToGrid w:val="0"/>
                <w:sz w:val="22"/>
                <w:szCs w:val="22"/>
                <w:lang w:val="uk-UA"/>
              </w:rPr>
              <w:t>350</w:t>
            </w:r>
            <w:r w:rsidR="001B4A0A" w:rsidRPr="002639CA">
              <w:rPr>
                <w:b/>
                <w:bCs/>
                <w:snapToGrid w:val="0"/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FB85" w14:textId="77777777" w:rsidR="001B4A0A" w:rsidRPr="002639CA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1B4A0A" w14:paraId="625C8FC8" w14:textId="77777777" w:rsidTr="00C02AE8">
        <w:trPr>
          <w:cantSplit/>
          <w:trHeight w:val="164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6F46" w14:textId="77777777" w:rsidR="001B4A0A" w:rsidRDefault="001B4A0A" w:rsidP="001B4A0A">
            <w:pPr>
              <w:spacing w:line="256" w:lineRule="auto"/>
              <w:jc w:val="both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7BAA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Забезпечення га-рантованого рівня захисту населення і територій від надзвичайних си-туацій у мирний час та в особливий період.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FB2E" w14:textId="641339C0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2.1. Створення </w:t>
            </w:r>
            <w:r w:rsidR="001A0702">
              <w:rPr>
                <w:sz w:val="22"/>
                <w:szCs w:val="22"/>
                <w:lang w:val="uk-UA"/>
              </w:rPr>
              <w:t>місцевого</w:t>
            </w:r>
            <w:r w:rsidRPr="00916358">
              <w:rPr>
                <w:sz w:val="22"/>
                <w:szCs w:val="22"/>
                <w:lang w:val="uk-UA"/>
              </w:rPr>
              <w:t xml:space="preserve">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BAA7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25A08013" w14:textId="233A85D7" w:rsidR="001B4A0A" w:rsidRPr="00916358" w:rsidRDefault="001B4A0A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1778" w14:textId="77777777" w:rsidR="001B4A0A" w:rsidRPr="00916358" w:rsidRDefault="001B4A0A" w:rsidP="004D57B3">
            <w:pPr>
              <w:pStyle w:val="ad"/>
              <w:spacing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5912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бюджет</w:t>
            </w:r>
          </w:p>
          <w:p w14:paraId="11E419DB" w14:textId="1FAC9D86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>кої міської тери</w:t>
            </w:r>
            <w:r w:rsidR="00C02AE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торіальної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1D68" w14:textId="4B0E541E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81089D">
              <w:rPr>
                <w:sz w:val="22"/>
                <w:szCs w:val="22"/>
              </w:rPr>
              <w:t>500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03C70836" w14:textId="3D0EBFB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81089D">
              <w:rPr>
                <w:sz w:val="22"/>
                <w:szCs w:val="22"/>
              </w:rPr>
              <w:t>500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0592A28A" w14:textId="11CF307C" w:rsidR="001B4A0A" w:rsidRPr="00916358" w:rsidRDefault="001B4A0A" w:rsidP="004D57B3">
            <w:pPr>
              <w:pStyle w:val="ad"/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81089D">
              <w:rPr>
                <w:snapToGrid w:val="0"/>
                <w:sz w:val="22"/>
                <w:szCs w:val="22"/>
              </w:rPr>
              <w:t>500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5722DF8" w14:textId="5DC2F16F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81089D">
              <w:rPr>
                <w:snapToGrid w:val="0"/>
                <w:sz w:val="22"/>
                <w:szCs w:val="22"/>
              </w:rPr>
              <w:t>5</w:t>
            </w:r>
            <w:r w:rsidR="00C73768">
              <w:rPr>
                <w:snapToGrid w:val="0"/>
                <w:sz w:val="22"/>
                <w:szCs w:val="22"/>
              </w:rPr>
              <w:t>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85A78E1" w14:textId="30C5640E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81089D">
              <w:rPr>
                <w:snapToGrid w:val="0"/>
                <w:sz w:val="22"/>
                <w:szCs w:val="22"/>
              </w:rPr>
              <w:t>5</w:t>
            </w:r>
            <w:r w:rsidR="00C73768">
              <w:rPr>
                <w:snapToGrid w:val="0"/>
                <w:sz w:val="22"/>
                <w:szCs w:val="22"/>
              </w:rPr>
              <w:t>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2780472" w14:textId="6E1C3DC2" w:rsidR="001B4A0A" w:rsidRPr="00916358" w:rsidRDefault="001B4A0A" w:rsidP="004D57B3">
            <w:pPr>
              <w:tabs>
                <w:tab w:val="left" w:pos="85"/>
                <w:tab w:val="left" w:pos="1361"/>
              </w:tabs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82E1" w14:textId="17E8590F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Забезпечення необхідного </w:t>
            </w:r>
            <w:r w:rsidR="00323A0A">
              <w:rPr>
                <w:sz w:val="22"/>
                <w:szCs w:val="22"/>
                <w:lang w:val="uk-UA"/>
              </w:rPr>
              <w:t>місцевого</w:t>
            </w:r>
            <w:r w:rsidRPr="00916358">
              <w:rPr>
                <w:sz w:val="22"/>
                <w:szCs w:val="22"/>
                <w:lang w:val="uk-UA"/>
              </w:rPr>
              <w:t xml:space="preserve"> матеріального резерву для запобігання, ліквідації надзвичайних ситуацій техногенного і природного характеру та їх наслідків </w:t>
            </w:r>
          </w:p>
        </w:tc>
      </w:tr>
      <w:tr w:rsidR="001B4A0A" w14:paraId="35B29D52" w14:textId="77777777" w:rsidTr="00C02AE8">
        <w:trPr>
          <w:cantSplit/>
          <w:trHeight w:val="102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E5A5" w14:textId="77777777" w:rsidR="001B4A0A" w:rsidRDefault="001B4A0A" w:rsidP="001B4A0A">
            <w:pPr>
              <w:spacing w:line="256" w:lineRule="auto"/>
              <w:rPr>
                <w:b/>
                <w:bCs/>
                <w:lang w:val="uk-UA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9ECB" w14:textId="77777777" w:rsidR="001B4A0A" w:rsidRPr="00916358" w:rsidRDefault="001B4A0A" w:rsidP="004D57B3">
            <w:pPr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A9FE6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26BC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4F347CB4" w14:textId="7BD5DC73" w:rsidR="001B4A0A" w:rsidRPr="00916358" w:rsidRDefault="001B4A0A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E5E6" w14:textId="77777777" w:rsidR="001B4A0A" w:rsidRPr="00916358" w:rsidRDefault="001B4A0A" w:rsidP="004D57B3">
            <w:pPr>
              <w:pStyle w:val="ad"/>
              <w:spacing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3D96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бюджет</w:t>
            </w:r>
          </w:p>
          <w:p w14:paraId="45E1354D" w14:textId="202B9CBA" w:rsidR="001B4A0A" w:rsidRPr="00916358" w:rsidRDefault="001B4A0A" w:rsidP="004D57B3">
            <w:pPr>
              <w:pStyle w:val="ad"/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>кої міської 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40BF" w14:textId="5C036E65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200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13B9A00E" w14:textId="712D86DF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220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533DE332" w14:textId="65F0BD9A" w:rsidR="001B4A0A" w:rsidRPr="00916358" w:rsidRDefault="001B4A0A" w:rsidP="004D57B3">
            <w:pPr>
              <w:pStyle w:val="ad"/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73768">
              <w:rPr>
                <w:snapToGrid w:val="0"/>
                <w:sz w:val="22"/>
                <w:szCs w:val="22"/>
              </w:rPr>
              <w:t>230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0841D227" w14:textId="6F6BF321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73768">
              <w:rPr>
                <w:snapToGrid w:val="0"/>
                <w:sz w:val="22"/>
                <w:szCs w:val="22"/>
              </w:rPr>
              <w:t>300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027E59A" w14:textId="6DD99B8E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73768">
              <w:rPr>
                <w:snapToGrid w:val="0"/>
                <w:sz w:val="22"/>
                <w:szCs w:val="22"/>
              </w:rPr>
              <w:t>300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1E6C52AB" w14:textId="71DC3E41" w:rsidR="001B4A0A" w:rsidRPr="00916358" w:rsidRDefault="001B4A0A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3679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1B4A0A" w14:paraId="2DA86FE7" w14:textId="77777777" w:rsidTr="00C02AE8">
        <w:trPr>
          <w:cantSplit/>
          <w:trHeight w:val="537"/>
        </w:trPr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FD650C" w14:textId="77777777" w:rsidR="001B4A0A" w:rsidRDefault="001B4A0A" w:rsidP="001B4A0A">
            <w:pPr>
              <w:spacing w:line="256" w:lineRule="auto"/>
              <w:jc w:val="both"/>
              <w:rPr>
                <w:b/>
                <w:lang w:val="uk-UA"/>
              </w:rPr>
            </w:pPr>
          </w:p>
          <w:p w14:paraId="591A2E36" w14:textId="77777777" w:rsidR="001B4A0A" w:rsidRDefault="001B4A0A" w:rsidP="001B4A0A">
            <w:pPr>
              <w:spacing w:line="256" w:lineRule="auto"/>
              <w:jc w:val="both"/>
              <w:rPr>
                <w:lang w:val="uk-UA"/>
              </w:rPr>
            </w:pPr>
          </w:p>
          <w:p w14:paraId="5C6BB7F0" w14:textId="77777777" w:rsidR="001B4A0A" w:rsidRDefault="001B4A0A" w:rsidP="001B4A0A">
            <w:pPr>
              <w:spacing w:line="256" w:lineRule="auto"/>
              <w:jc w:val="both"/>
              <w:rPr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68BA" w14:textId="77777777" w:rsidR="001B4A0A" w:rsidRPr="00C02AE8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 xml:space="preserve">Разом </w:t>
            </w:r>
          </w:p>
          <w:p w14:paraId="5ECA68AE" w14:textId="77777777" w:rsidR="001B4A0A" w:rsidRPr="00C02AE8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за напрямком 2</w:t>
            </w:r>
          </w:p>
          <w:p w14:paraId="161ED57F" w14:textId="77777777" w:rsidR="001B4A0A" w:rsidRPr="00C02AE8" w:rsidRDefault="001B4A0A" w:rsidP="004D57B3">
            <w:pPr>
              <w:spacing w:line="216" w:lineRule="auto"/>
              <w:ind w:left="-80"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2D66" w14:textId="77777777" w:rsidR="001B4A0A" w:rsidRPr="00C02AE8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67BD" w14:textId="77777777" w:rsidR="001B4A0A" w:rsidRPr="00C02AE8" w:rsidRDefault="001B4A0A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94A7" w14:textId="77777777" w:rsidR="001B4A0A" w:rsidRPr="00C02AE8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30CD" w14:textId="77777777" w:rsidR="001B4A0A" w:rsidRPr="00C02AE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C02AE8">
              <w:rPr>
                <w:b/>
                <w:bCs/>
                <w:sz w:val="22"/>
                <w:szCs w:val="22"/>
              </w:rPr>
              <w:t>бюджет</w:t>
            </w:r>
          </w:p>
          <w:p w14:paraId="61C74965" w14:textId="5578F7D2" w:rsidR="001B4A0A" w:rsidRPr="00C02AE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C02AE8">
              <w:rPr>
                <w:b/>
                <w:bCs/>
                <w:sz w:val="22"/>
                <w:szCs w:val="22"/>
              </w:rPr>
              <w:t>Глухівської міської територіаль-ної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862D" w14:textId="2F984028" w:rsidR="001B4A0A" w:rsidRPr="00C02AE8" w:rsidRDefault="0081089D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3750</w:t>
            </w:r>
            <w:r w:rsidR="001B4A0A" w:rsidRPr="00C02AE8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480F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</w:p>
          <w:p w14:paraId="53B04DE0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1B4A0A" w:rsidRPr="00643632" w14:paraId="5FAACB75" w14:textId="77777777" w:rsidTr="00C02AE8">
        <w:trPr>
          <w:cantSplit/>
          <w:trHeight w:val="102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CF7B" w14:textId="77777777" w:rsidR="001B4A0A" w:rsidRDefault="001B4A0A" w:rsidP="001B4A0A">
            <w:pPr>
              <w:spacing w:line="256" w:lineRule="auto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5E01" w14:textId="77777777" w:rsidR="001B4A0A" w:rsidRPr="00916358" w:rsidRDefault="001B4A0A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Здійснення орга-заційних та спе-ціальних заходів щодо запобігання виникненню над-звичайних ситуацій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084E" w14:textId="77777777" w:rsidR="001B4A0A" w:rsidRPr="00916358" w:rsidRDefault="001B4A0A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3.1.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7E29" w14:textId="19971DD0" w:rsidR="001B4A0A" w:rsidRPr="00916358" w:rsidRDefault="001B4A0A" w:rsidP="00C02AE8">
            <w:pPr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 w:rsidR="00B544D7"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7E8BE566" w14:textId="01A17606" w:rsidR="001B4A0A" w:rsidRPr="00916358" w:rsidRDefault="001B4A0A" w:rsidP="00C02AE8">
            <w:pPr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   20</w:t>
            </w:r>
            <w:r w:rsidR="00B544D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79A8" w14:textId="77777777" w:rsidR="001B4A0A" w:rsidRPr="00916358" w:rsidRDefault="001B4A0A" w:rsidP="00C02AE8">
            <w:pPr>
              <w:pStyle w:val="ad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84FE" w14:textId="77777777" w:rsidR="001B4A0A" w:rsidRPr="00916358" w:rsidRDefault="001B4A0A" w:rsidP="00C02AE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бюджет</w:t>
            </w:r>
          </w:p>
          <w:p w14:paraId="260408C3" w14:textId="658CEAC6" w:rsidR="001B4A0A" w:rsidRPr="00916358" w:rsidRDefault="001B4A0A" w:rsidP="00C02AE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>кої міської 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B6B3" w14:textId="1324B3D3" w:rsidR="00EB3E44" w:rsidRPr="00916358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14</w:t>
            </w:r>
            <w:r w:rsidRPr="00916358">
              <w:rPr>
                <w:sz w:val="22"/>
                <w:szCs w:val="22"/>
              </w:rPr>
              <w:t>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B0EE709" w14:textId="5146CEEE" w:rsidR="00EB3E44" w:rsidRPr="00916358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145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35C247B2" w14:textId="78BAF59E" w:rsidR="00EB3E44" w:rsidRPr="00916358" w:rsidRDefault="00EB3E44" w:rsidP="00C02AE8">
            <w:pPr>
              <w:pStyle w:val="ad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56B2F">
              <w:rPr>
                <w:snapToGrid w:val="0"/>
                <w:sz w:val="22"/>
                <w:szCs w:val="22"/>
              </w:rPr>
              <w:t>155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9454237" w14:textId="1FEB753D" w:rsidR="00EB3E44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56B2F">
              <w:rPr>
                <w:snapToGrid w:val="0"/>
                <w:sz w:val="22"/>
                <w:szCs w:val="22"/>
              </w:rPr>
              <w:t>20</w:t>
            </w:r>
            <w:r w:rsidRPr="00916358">
              <w:rPr>
                <w:snapToGrid w:val="0"/>
                <w:sz w:val="22"/>
                <w:szCs w:val="22"/>
              </w:rPr>
              <w:t>0,0</w:t>
            </w:r>
          </w:p>
          <w:p w14:paraId="710A2DEA" w14:textId="37A98C15" w:rsidR="00EB3E44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56B2F">
              <w:rPr>
                <w:snapToGrid w:val="0"/>
                <w:sz w:val="22"/>
                <w:szCs w:val="22"/>
              </w:rPr>
              <w:t>20</w:t>
            </w:r>
            <w:r w:rsidRPr="00916358">
              <w:rPr>
                <w:snapToGrid w:val="0"/>
                <w:sz w:val="22"/>
                <w:szCs w:val="22"/>
              </w:rPr>
              <w:t>0,0</w:t>
            </w:r>
          </w:p>
          <w:p w14:paraId="0B5C5C3A" w14:textId="7EF6BF4C" w:rsidR="001B4A0A" w:rsidRPr="00916358" w:rsidRDefault="001B4A0A" w:rsidP="00C02AE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DA6F" w14:textId="1111834C" w:rsidR="001B4A0A" w:rsidRPr="00916358" w:rsidRDefault="001B4A0A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Забезпечення безпере</w:t>
            </w:r>
            <w:r w:rsidR="00B544D7"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>бійної роботи й функціонування централізованої системи оповіщення Глухівської міської ради з метою попередження населен</w:t>
            </w:r>
            <w:r w:rsidR="00B544D7"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>ня про виникнення надзвичайних ситуацій</w:t>
            </w:r>
          </w:p>
        </w:tc>
      </w:tr>
      <w:tr w:rsidR="00ED5F07" w:rsidRPr="00643632" w14:paraId="03283C73" w14:textId="77777777" w:rsidTr="00D256B9">
        <w:trPr>
          <w:cantSplit/>
          <w:trHeight w:val="153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C4084" w14:textId="77777777" w:rsidR="00ED5F07" w:rsidRDefault="00ED5F07" w:rsidP="001B4A0A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3C8D8" w14:textId="77777777" w:rsidR="00ED5F07" w:rsidRPr="00916358" w:rsidRDefault="00ED5F07" w:rsidP="00C02AE8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4CC57B" w14:textId="2FB3C05B" w:rsidR="00ED5F07" w:rsidRPr="00916358" w:rsidRDefault="00ED5F07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3.2.</w:t>
            </w:r>
            <w:r>
              <w:rPr>
                <w:color w:val="000000"/>
                <w:lang w:val="uk-UA" w:eastAsia="en-US"/>
              </w:rPr>
              <w:t xml:space="preserve"> </w:t>
            </w:r>
            <w:r w:rsidRPr="00B544D7">
              <w:rPr>
                <w:color w:val="000000"/>
                <w:sz w:val="22"/>
                <w:szCs w:val="22"/>
                <w:lang w:val="uk-UA" w:eastAsia="en-US"/>
              </w:rPr>
              <w:t>Б</w:t>
            </w:r>
            <w:r w:rsidRPr="00B544D7">
              <w:rPr>
                <w:color w:val="000000"/>
                <w:sz w:val="22"/>
                <w:szCs w:val="22"/>
                <w:lang w:val="uk-UA"/>
              </w:rPr>
              <w:t>удівництво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40F6AB" w14:textId="3182F10F" w:rsidR="00ED5F07" w:rsidRPr="00916358" w:rsidRDefault="00ED5F07" w:rsidP="00C02AE8">
            <w:pPr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2028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43E90B" w14:textId="77777777" w:rsidR="00ED5F07" w:rsidRPr="00916358" w:rsidRDefault="00ED5F07" w:rsidP="00C02AE8">
            <w:pPr>
              <w:pStyle w:val="ad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422B" w14:textId="77777777" w:rsidR="00ED5F07" w:rsidRPr="00916358" w:rsidRDefault="00ED5F07" w:rsidP="00C02AE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бюджет</w:t>
            </w:r>
          </w:p>
          <w:p w14:paraId="32502C8E" w14:textId="7ABC2C6E" w:rsidR="00ED5F07" w:rsidRPr="00916358" w:rsidRDefault="00ED5F07" w:rsidP="00C02AE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>кої міської 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7192" w14:textId="5ED8C4FF" w:rsidR="00ED5F07" w:rsidRPr="00916358" w:rsidRDefault="00ED5F07" w:rsidP="00C02AE8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1000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22BAD465" w14:textId="4DB570B5" w:rsidR="00ED5F07" w:rsidRPr="00916358" w:rsidRDefault="00ED5F07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3000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472DEF6" w14:textId="044EF0CA" w:rsidR="00ED5F07" w:rsidRPr="00916358" w:rsidRDefault="00ED5F07" w:rsidP="00C02AE8">
            <w:pPr>
              <w:pStyle w:val="ad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>
              <w:rPr>
                <w:snapToGrid w:val="0"/>
                <w:sz w:val="22"/>
                <w:szCs w:val="22"/>
              </w:rPr>
              <w:t>1000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48CA0A3E" w14:textId="2E90669D" w:rsidR="00ED5F07" w:rsidRPr="00916358" w:rsidRDefault="00ED5F07" w:rsidP="00C02AE8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F7D161" w14:textId="3A88F759" w:rsidR="00ED5F07" w:rsidRPr="00916358" w:rsidRDefault="00ED5F07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</w:t>
            </w:r>
            <w:r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 xml:space="preserve">чайних ситуацій </w:t>
            </w:r>
          </w:p>
        </w:tc>
      </w:tr>
      <w:tr w:rsidR="00ED5F07" w:rsidRPr="00ED5F07" w14:paraId="441AAF9E" w14:textId="77777777" w:rsidTr="00D256B9">
        <w:trPr>
          <w:cantSplit/>
          <w:trHeight w:val="1500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1568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F605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0358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2588" w14:textId="77777777" w:rsidR="00ED5F07" w:rsidRPr="00916358" w:rsidRDefault="00ED5F07" w:rsidP="00ED5F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8EBA" w14:textId="77777777" w:rsidR="00ED5F07" w:rsidRPr="00916358" w:rsidRDefault="00ED5F07" w:rsidP="00ED5F07">
            <w:pPr>
              <w:pStyle w:val="ad"/>
              <w:jc w:val="both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3183" w14:textId="36FD268B" w:rsidR="00ED5F07" w:rsidRPr="00ED5F07" w:rsidRDefault="00ED5F07" w:rsidP="00ED5F07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ED5F07">
              <w:rPr>
                <w:sz w:val="22"/>
                <w:szCs w:val="22"/>
              </w:rPr>
              <w:t>Інші джерела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4019" w14:textId="1248E2AB" w:rsidR="00ED5F07" w:rsidRPr="00916358" w:rsidRDefault="00ED5F07" w:rsidP="00ED5F07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3000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71ED133" w14:textId="716C8D21" w:rsidR="00ED5F07" w:rsidRPr="00916358" w:rsidRDefault="00ED5F07" w:rsidP="00ED5F07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3000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44C94B9" w14:textId="7E68D919" w:rsidR="00ED5F07" w:rsidRPr="00916358" w:rsidRDefault="00ED5F07" w:rsidP="00ED5F07">
            <w:pPr>
              <w:pStyle w:val="ad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>
              <w:rPr>
                <w:snapToGrid w:val="0"/>
                <w:sz w:val="22"/>
                <w:szCs w:val="22"/>
              </w:rPr>
              <w:t>3617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3315546B" w14:textId="77777777" w:rsidR="00ED5F07" w:rsidRPr="00916358" w:rsidRDefault="00ED5F07" w:rsidP="00ED5F07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6104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14:paraId="67D0D47E" w14:textId="77777777" w:rsidTr="00B950B6">
        <w:trPr>
          <w:cantSplit/>
          <w:trHeight w:val="37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6D3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9211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Разом за</w:t>
            </w:r>
          </w:p>
          <w:p w14:paraId="39B885E1" w14:textId="2D0056C4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напрямком 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CF18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BB10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2BA7" w14:textId="00328228" w:rsidR="00ED5F07" w:rsidRPr="00C02AE8" w:rsidRDefault="00ED5F07" w:rsidP="00ED5F07">
            <w:pPr>
              <w:pStyle w:val="ad"/>
              <w:tabs>
                <w:tab w:val="left" w:pos="708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9383" w14:textId="2CBF6436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15457</w:t>
            </w:r>
            <w:r w:rsidRPr="00C02AE8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ED84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14:paraId="10AF896A" w14:textId="77777777" w:rsidTr="00C02AE8">
        <w:trPr>
          <w:cantSplit/>
          <w:trHeight w:val="102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4F4C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0653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97AF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663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4DC4" w14:textId="77777777" w:rsidR="00ED5F07" w:rsidRPr="00C02AE8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C02AE8">
              <w:rPr>
                <w:b/>
                <w:bCs/>
                <w:sz w:val="22"/>
                <w:szCs w:val="22"/>
              </w:rPr>
              <w:t>бюджет</w:t>
            </w:r>
          </w:p>
          <w:p w14:paraId="0FBB00E0" w14:textId="1E5634AB" w:rsidR="00ED5F07" w:rsidRPr="00C02AE8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C02AE8">
              <w:rPr>
                <w:b/>
                <w:bCs/>
                <w:sz w:val="22"/>
                <w:szCs w:val="22"/>
              </w:rPr>
              <w:t>Глухівської міської територіаль-ної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3D10" w14:textId="6238FB7C" w:rsidR="00ED5F07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5840,0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3E51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14:paraId="27FB63F8" w14:textId="77777777" w:rsidTr="00B950B6">
        <w:trPr>
          <w:cantSplit/>
          <w:trHeight w:val="41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02FF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C589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C487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4BE1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D299" w14:textId="38C74482" w:rsidR="00ED5F07" w:rsidRPr="00C02AE8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Інші джерела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BF3" w14:textId="175863DA" w:rsidR="00ED5F07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9617,0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C01F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:rsidRPr="00902AA3" w14:paraId="7FF66ABE" w14:textId="77777777" w:rsidTr="00B950B6">
        <w:trPr>
          <w:cantSplit/>
          <w:trHeight w:val="41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C30F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F5C3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Разом за Програмою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EF1D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0AFF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9BD9" w14:textId="6DF849ED" w:rsidR="00ED5F07" w:rsidRPr="00C02AE8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AB0D" w14:textId="78538E3A" w:rsidR="00ED5F07" w:rsidRPr="00C02AE8" w:rsidRDefault="0081089D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19557</w:t>
            </w:r>
            <w:r w:rsidR="00ED5F07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D5AF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:rsidRPr="00902AA3" w14:paraId="6DF26F23" w14:textId="77777777" w:rsidTr="00C02AE8">
        <w:trPr>
          <w:cantSplit/>
          <w:trHeight w:val="102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5A3E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FBF9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7E9C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09F4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A2F7" w14:textId="2C241E95" w:rsidR="00ED5F07" w:rsidRPr="00C02AE8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</w:t>
            </w:r>
            <w:r w:rsidRPr="00C02AE8">
              <w:rPr>
                <w:b/>
                <w:bCs/>
                <w:sz w:val="22"/>
                <w:szCs w:val="22"/>
              </w:rPr>
              <w:t>юджет Глухівської міської терито-ріальної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C8F4" w14:textId="1FCF190F" w:rsidR="00ED5F07" w:rsidRDefault="0081089D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9940</w:t>
            </w:r>
            <w:r w:rsidR="00ED5F07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0FB6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2C0ACC" w:rsidRPr="00902AA3" w14:paraId="392C588C" w14:textId="77777777" w:rsidTr="00B950B6">
        <w:trPr>
          <w:cantSplit/>
          <w:trHeight w:val="28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E8BE" w14:textId="77777777" w:rsidR="002C0ACC" w:rsidRDefault="002C0ACC" w:rsidP="002C0ACC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8BA8" w14:textId="77777777" w:rsidR="002C0ACC" w:rsidRPr="00C02AE8" w:rsidRDefault="002C0ACC" w:rsidP="002C0ACC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5C36" w14:textId="77777777" w:rsidR="002C0ACC" w:rsidRPr="00C02AE8" w:rsidRDefault="002C0ACC" w:rsidP="002C0ACC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5598" w14:textId="77777777" w:rsidR="002C0ACC" w:rsidRPr="00C02AE8" w:rsidRDefault="002C0ACC" w:rsidP="002C0ACC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50C1" w14:textId="012EDC82" w:rsidR="002C0ACC" w:rsidRPr="00C02AE8" w:rsidRDefault="002C0ACC" w:rsidP="002C0ACC">
            <w:pPr>
              <w:pStyle w:val="ad"/>
              <w:tabs>
                <w:tab w:val="left" w:pos="708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Інші джерела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E037" w14:textId="490B1CFC" w:rsidR="002C0ACC" w:rsidRDefault="002C0ACC" w:rsidP="002C0ACC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9617,0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9198" w14:textId="77777777" w:rsidR="002C0ACC" w:rsidRPr="00916358" w:rsidRDefault="002C0ACC" w:rsidP="002C0ACC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14:paraId="2B6A08DD" w14:textId="77777777" w:rsidR="00620910" w:rsidRDefault="00620910" w:rsidP="00620910">
      <w:pPr>
        <w:rPr>
          <w:b/>
          <w:bCs/>
          <w:sz w:val="20"/>
          <w:szCs w:val="20"/>
          <w:lang w:val="uk-UA"/>
        </w:rPr>
      </w:pPr>
      <w:r>
        <w:rPr>
          <w:lang w:val="uk-UA"/>
        </w:rPr>
        <w:t xml:space="preserve">    </w:t>
      </w:r>
    </w:p>
    <w:p w14:paraId="50C51B1C" w14:textId="002648EA" w:rsidR="00524EC7" w:rsidRPr="00B950B6" w:rsidRDefault="00620910" w:rsidP="00B950B6">
      <w:pPr>
        <w:rPr>
          <w:b/>
          <w:bCs/>
          <w:sz w:val="28"/>
          <w:szCs w:val="28"/>
          <w:lang w:val="uk-UA"/>
        </w:rPr>
      </w:pPr>
      <w:r w:rsidRPr="00620910">
        <w:rPr>
          <w:b/>
          <w:bCs/>
          <w:lang w:val="uk-UA"/>
        </w:rPr>
        <w:t xml:space="preserve">  </w:t>
      </w:r>
      <w:r w:rsidRPr="00620910">
        <w:rPr>
          <w:b/>
          <w:bCs/>
          <w:sz w:val="28"/>
          <w:lang w:val="uk-UA"/>
        </w:rPr>
        <w:t xml:space="preserve"> </w:t>
      </w:r>
      <w:r w:rsidRPr="00620910">
        <w:rPr>
          <w:b/>
          <w:bCs/>
          <w:sz w:val="28"/>
          <w:szCs w:val="28"/>
          <w:lang w:val="uk-UA"/>
        </w:rPr>
        <w:t xml:space="preserve">Керуючий справами виконавчого комітету міської ради                                                Ірина ТЕРЕЩЕНКО                                                              </w:t>
      </w:r>
    </w:p>
    <w:sectPr w:rsidR="00524EC7" w:rsidRPr="00B950B6" w:rsidSect="00215B2B">
      <w:pgSz w:w="16838" w:h="11906" w:orient="landscape"/>
      <w:pgMar w:top="567" w:right="107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ACF25" w14:textId="77777777" w:rsidR="00DC58EE" w:rsidRDefault="00DC58EE" w:rsidP="00AF6E12">
      <w:r>
        <w:separator/>
      </w:r>
    </w:p>
  </w:endnote>
  <w:endnote w:type="continuationSeparator" w:id="0">
    <w:p w14:paraId="3056C881" w14:textId="77777777" w:rsidR="00DC58EE" w:rsidRDefault="00DC58EE" w:rsidP="00AF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00647" w14:textId="77777777" w:rsidR="00DC58EE" w:rsidRDefault="00DC58EE" w:rsidP="00AF6E12">
      <w:r>
        <w:separator/>
      </w:r>
    </w:p>
  </w:footnote>
  <w:footnote w:type="continuationSeparator" w:id="0">
    <w:p w14:paraId="69CBB2EC" w14:textId="77777777" w:rsidR="00DC58EE" w:rsidRDefault="00DC58EE" w:rsidP="00AF6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66F0691"/>
    <w:multiLevelType w:val="multilevel"/>
    <w:tmpl w:val="3580C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 w16cid:durableId="1180197476">
    <w:abstractNumId w:val="0"/>
  </w:num>
  <w:num w:numId="2" w16cid:durableId="2126456815">
    <w:abstractNumId w:val="2"/>
  </w:num>
  <w:num w:numId="3" w16cid:durableId="1134984307">
    <w:abstractNumId w:val="3"/>
  </w:num>
  <w:num w:numId="4" w16cid:durableId="449595907">
    <w:abstractNumId w:val="5"/>
  </w:num>
  <w:num w:numId="5" w16cid:durableId="846793474">
    <w:abstractNumId w:val="9"/>
  </w:num>
  <w:num w:numId="6" w16cid:durableId="967510877">
    <w:abstractNumId w:val="10"/>
  </w:num>
  <w:num w:numId="7" w16cid:durableId="182742649">
    <w:abstractNumId w:val="12"/>
  </w:num>
  <w:num w:numId="8" w16cid:durableId="1535651642">
    <w:abstractNumId w:val="11"/>
  </w:num>
  <w:num w:numId="9" w16cid:durableId="1346522086">
    <w:abstractNumId w:val="7"/>
  </w:num>
  <w:num w:numId="10" w16cid:durableId="501504337">
    <w:abstractNumId w:val="1"/>
  </w:num>
  <w:num w:numId="11" w16cid:durableId="184636338">
    <w:abstractNumId w:val="6"/>
  </w:num>
  <w:num w:numId="12" w16cid:durableId="989290875">
    <w:abstractNumId w:val="8"/>
  </w:num>
  <w:num w:numId="13" w16cid:durableId="9063083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534"/>
    <w:rsid w:val="00006C9A"/>
    <w:rsid w:val="00010B32"/>
    <w:rsid w:val="0001314A"/>
    <w:rsid w:val="0001558B"/>
    <w:rsid w:val="00023BE2"/>
    <w:rsid w:val="00030A51"/>
    <w:rsid w:val="00030F7C"/>
    <w:rsid w:val="00041B18"/>
    <w:rsid w:val="0005097F"/>
    <w:rsid w:val="00050DCE"/>
    <w:rsid w:val="00057C46"/>
    <w:rsid w:val="000602B2"/>
    <w:rsid w:val="000767E1"/>
    <w:rsid w:val="00082176"/>
    <w:rsid w:val="00097B83"/>
    <w:rsid w:val="000A0AA8"/>
    <w:rsid w:val="000A152E"/>
    <w:rsid w:val="000A277A"/>
    <w:rsid w:val="000B0182"/>
    <w:rsid w:val="000B37EE"/>
    <w:rsid w:val="000C151A"/>
    <w:rsid w:val="000C2191"/>
    <w:rsid w:val="000C6311"/>
    <w:rsid w:val="000D3B2D"/>
    <w:rsid w:val="000D5D3E"/>
    <w:rsid w:val="000D77CD"/>
    <w:rsid w:val="000E1475"/>
    <w:rsid w:val="000F3CC7"/>
    <w:rsid w:val="00105E69"/>
    <w:rsid w:val="001153B3"/>
    <w:rsid w:val="00120BCA"/>
    <w:rsid w:val="001248F8"/>
    <w:rsid w:val="001253C4"/>
    <w:rsid w:val="001316A2"/>
    <w:rsid w:val="001329CB"/>
    <w:rsid w:val="001341A3"/>
    <w:rsid w:val="001456FC"/>
    <w:rsid w:val="00153D93"/>
    <w:rsid w:val="0018099D"/>
    <w:rsid w:val="00183BC2"/>
    <w:rsid w:val="00184ED0"/>
    <w:rsid w:val="001870D3"/>
    <w:rsid w:val="00192B09"/>
    <w:rsid w:val="001A0702"/>
    <w:rsid w:val="001A5D1D"/>
    <w:rsid w:val="001B17F2"/>
    <w:rsid w:val="001B4A0A"/>
    <w:rsid w:val="001E6D0F"/>
    <w:rsid w:val="00204043"/>
    <w:rsid w:val="0020747F"/>
    <w:rsid w:val="00215B2B"/>
    <w:rsid w:val="00216DFD"/>
    <w:rsid w:val="002339A0"/>
    <w:rsid w:val="00246E4C"/>
    <w:rsid w:val="0025749F"/>
    <w:rsid w:val="002619E5"/>
    <w:rsid w:val="00262625"/>
    <w:rsid w:val="002639CA"/>
    <w:rsid w:val="00272462"/>
    <w:rsid w:val="00274C42"/>
    <w:rsid w:val="002A2F7D"/>
    <w:rsid w:val="002C0ACC"/>
    <w:rsid w:val="002C3620"/>
    <w:rsid w:val="002E1F2E"/>
    <w:rsid w:val="002E6DBD"/>
    <w:rsid w:val="002F689E"/>
    <w:rsid w:val="00305704"/>
    <w:rsid w:val="00307DED"/>
    <w:rsid w:val="0031309E"/>
    <w:rsid w:val="00323A0A"/>
    <w:rsid w:val="00324447"/>
    <w:rsid w:val="0032500B"/>
    <w:rsid w:val="003338FD"/>
    <w:rsid w:val="003340F7"/>
    <w:rsid w:val="00336114"/>
    <w:rsid w:val="00344021"/>
    <w:rsid w:val="00351C8D"/>
    <w:rsid w:val="003527A5"/>
    <w:rsid w:val="00383A7E"/>
    <w:rsid w:val="003A2B93"/>
    <w:rsid w:val="003B69F0"/>
    <w:rsid w:val="003B70E3"/>
    <w:rsid w:val="003C121F"/>
    <w:rsid w:val="003F0A18"/>
    <w:rsid w:val="003F43E8"/>
    <w:rsid w:val="003F62C5"/>
    <w:rsid w:val="0041239C"/>
    <w:rsid w:val="004126CA"/>
    <w:rsid w:val="00417550"/>
    <w:rsid w:val="00436E4D"/>
    <w:rsid w:val="00441901"/>
    <w:rsid w:val="004441BD"/>
    <w:rsid w:val="004572AD"/>
    <w:rsid w:val="0046242C"/>
    <w:rsid w:val="00462A4C"/>
    <w:rsid w:val="004634F9"/>
    <w:rsid w:val="0046675B"/>
    <w:rsid w:val="0046695B"/>
    <w:rsid w:val="00474EE4"/>
    <w:rsid w:val="0048493F"/>
    <w:rsid w:val="00490D5A"/>
    <w:rsid w:val="00490FB9"/>
    <w:rsid w:val="004964A5"/>
    <w:rsid w:val="004A6B17"/>
    <w:rsid w:val="004D57B3"/>
    <w:rsid w:val="004E3A3F"/>
    <w:rsid w:val="004F3019"/>
    <w:rsid w:val="004F4295"/>
    <w:rsid w:val="00501C9C"/>
    <w:rsid w:val="00506791"/>
    <w:rsid w:val="00517E71"/>
    <w:rsid w:val="00521305"/>
    <w:rsid w:val="00524EC7"/>
    <w:rsid w:val="005255C2"/>
    <w:rsid w:val="005315B4"/>
    <w:rsid w:val="005443B3"/>
    <w:rsid w:val="00552535"/>
    <w:rsid w:val="005A2354"/>
    <w:rsid w:val="005B4509"/>
    <w:rsid w:val="005C78AE"/>
    <w:rsid w:val="005D0671"/>
    <w:rsid w:val="005D6C58"/>
    <w:rsid w:val="005F1C12"/>
    <w:rsid w:val="00601E9E"/>
    <w:rsid w:val="00614212"/>
    <w:rsid w:val="006159D3"/>
    <w:rsid w:val="00620910"/>
    <w:rsid w:val="006300DE"/>
    <w:rsid w:val="00643632"/>
    <w:rsid w:val="00644888"/>
    <w:rsid w:val="00656F97"/>
    <w:rsid w:val="00664611"/>
    <w:rsid w:val="006650E2"/>
    <w:rsid w:val="00670F0B"/>
    <w:rsid w:val="00677BA1"/>
    <w:rsid w:val="0069258C"/>
    <w:rsid w:val="006974FE"/>
    <w:rsid w:val="006B6534"/>
    <w:rsid w:val="006C464B"/>
    <w:rsid w:val="006C7E73"/>
    <w:rsid w:val="006D14A9"/>
    <w:rsid w:val="006E2B44"/>
    <w:rsid w:val="006F4106"/>
    <w:rsid w:val="006F453E"/>
    <w:rsid w:val="007004EE"/>
    <w:rsid w:val="007233BC"/>
    <w:rsid w:val="00730FB2"/>
    <w:rsid w:val="00741562"/>
    <w:rsid w:val="00750F8C"/>
    <w:rsid w:val="007517C2"/>
    <w:rsid w:val="0075225B"/>
    <w:rsid w:val="00752EBE"/>
    <w:rsid w:val="00764F7F"/>
    <w:rsid w:val="0076785E"/>
    <w:rsid w:val="00775484"/>
    <w:rsid w:val="007775F9"/>
    <w:rsid w:val="007947E8"/>
    <w:rsid w:val="00794D5C"/>
    <w:rsid w:val="007B0AFD"/>
    <w:rsid w:val="007B79F7"/>
    <w:rsid w:val="007C4869"/>
    <w:rsid w:val="007D1FFA"/>
    <w:rsid w:val="007D4D21"/>
    <w:rsid w:val="007E05CB"/>
    <w:rsid w:val="007E0B6A"/>
    <w:rsid w:val="008023EF"/>
    <w:rsid w:val="0081089D"/>
    <w:rsid w:val="00821504"/>
    <w:rsid w:val="00831E08"/>
    <w:rsid w:val="00833C95"/>
    <w:rsid w:val="00853A8E"/>
    <w:rsid w:val="008711AF"/>
    <w:rsid w:val="0087520C"/>
    <w:rsid w:val="00875DAB"/>
    <w:rsid w:val="00891F05"/>
    <w:rsid w:val="008A2FF9"/>
    <w:rsid w:val="008A502B"/>
    <w:rsid w:val="008B3030"/>
    <w:rsid w:val="008B47D2"/>
    <w:rsid w:val="008B762F"/>
    <w:rsid w:val="008C6AEB"/>
    <w:rsid w:val="008D6AE0"/>
    <w:rsid w:val="008E0F1F"/>
    <w:rsid w:val="008E1DA7"/>
    <w:rsid w:val="00900DC5"/>
    <w:rsid w:val="00902AA3"/>
    <w:rsid w:val="009140D8"/>
    <w:rsid w:val="00916358"/>
    <w:rsid w:val="009253A9"/>
    <w:rsid w:val="00935684"/>
    <w:rsid w:val="00941E7B"/>
    <w:rsid w:val="00966D64"/>
    <w:rsid w:val="00973E31"/>
    <w:rsid w:val="0098009B"/>
    <w:rsid w:val="00987D12"/>
    <w:rsid w:val="00990CC2"/>
    <w:rsid w:val="0099481F"/>
    <w:rsid w:val="009A508C"/>
    <w:rsid w:val="009B0C4C"/>
    <w:rsid w:val="009B307B"/>
    <w:rsid w:val="009B3A66"/>
    <w:rsid w:val="009B4E7D"/>
    <w:rsid w:val="009B65EB"/>
    <w:rsid w:val="009C06F2"/>
    <w:rsid w:val="009C78B1"/>
    <w:rsid w:val="009D2C23"/>
    <w:rsid w:val="009F037C"/>
    <w:rsid w:val="009F70DB"/>
    <w:rsid w:val="00A0730D"/>
    <w:rsid w:val="00A264FB"/>
    <w:rsid w:val="00A300FE"/>
    <w:rsid w:val="00A36D7B"/>
    <w:rsid w:val="00A37F99"/>
    <w:rsid w:val="00A44499"/>
    <w:rsid w:val="00A57B3D"/>
    <w:rsid w:val="00A60283"/>
    <w:rsid w:val="00A60E1C"/>
    <w:rsid w:val="00A63F85"/>
    <w:rsid w:val="00A71694"/>
    <w:rsid w:val="00A71E94"/>
    <w:rsid w:val="00A733A4"/>
    <w:rsid w:val="00A75F77"/>
    <w:rsid w:val="00A81F09"/>
    <w:rsid w:val="00A86E5D"/>
    <w:rsid w:val="00A91083"/>
    <w:rsid w:val="00A91E66"/>
    <w:rsid w:val="00AB0076"/>
    <w:rsid w:val="00AB1BDB"/>
    <w:rsid w:val="00AB221D"/>
    <w:rsid w:val="00AB4020"/>
    <w:rsid w:val="00AB5DD8"/>
    <w:rsid w:val="00AD0C3B"/>
    <w:rsid w:val="00AD0CD0"/>
    <w:rsid w:val="00AF229C"/>
    <w:rsid w:val="00AF6E12"/>
    <w:rsid w:val="00B2009D"/>
    <w:rsid w:val="00B21FAE"/>
    <w:rsid w:val="00B32B67"/>
    <w:rsid w:val="00B34070"/>
    <w:rsid w:val="00B359C6"/>
    <w:rsid w:val="00B413B1"/>
    <w:rsid w:val="00B45DDE"/>
    <w:rsid w:val="00B544D7"/>
    <w:rsid w:val="00B56E32"/>
    <w:rsid w:val="00B57D21"/>
    <w:rsid w:val="00B62502"/>
    <w:rsid w:val="00B70C12"/>
    <w:rsid w:val="00B73A40"/>
    <w:rsid w:val="00B950B6"/>
    <w:rsid w:val="00B95455"/>
    <w:rsid w:val="00BB0E2E"/>
    <w:rsid w:val="00BB324E"/>
    <w:rsid w:val="00BB574F"/>
    <w:rsid w:val="00BB6110"/>
    <w:rsid w:val="00BD60A0"/>
    <w:rsid w:val="00BD6280"/>
    <w:rsid w:val="00BD7035"/>
    <w:rsid w:val="00BE2C09"/>
    <w:rsid w:val="00BE5842"/>
    <w:rsid w:val="00BE751E"/>
    <w:rsid w:val="00BF06EA"/>
    <w:rsid w:val="00BF4EB3"/>
    <w:rsid w:val="00BF50D0"/>
    <w:rsid w:val="00C02AE8"/>
    <w:rsid w:val="00C04604"/>
    <w:rsid w:val="00C2688E"/>
    <w:rsid w:val="00C3361E"/>
    <w:rsid w:val="00C432BC"/>
    <w:rsid w:val="00C4511D"/>
    <w:rsid w:val="00C56B2F"/>
    <w:rsid w:val="00C73768"/>
    <w:rsid w:val="00C9255E"/>
    <w:rsid w:val="00C94E39"/>
    <w:rsid w:val="00C95BB8"/>
    <w:rsid w:val="00C95C84"/>
    <w:rsid w:val="00CA3082"/>
    <w:rsid w:val="00CB765D"/>
    <w:rsid w:val="00CC4839"/>
    <w:rsid w:val="00CD174B"/>
    <w:rsid w:val="00CD3BF8"/>
    <w:rsid w:val="00CE637A"/>
    <w:rsid w:val="00CE7B46"/>
    <w:rsid w:val="00D0156B"/>
    <w:rsid w:val="00D078AC"/>
    <w:rsid w:val="00D1187D"/>
    <w:rsid w:val="00D149AC"/>
    <w:rsid w:val="00D24CFB"/>
    <w:rsid w:val="00D32565"/>
    <w:rsid w:val="00D54E8A"/>
    <w:rsid w:val="00D92A84"/>
    <w:rsid w:val="00D94671"/>
    <w:rsid w:val="00D970B1"/>
    <w:rsid w:val="00DA62C6"/>
    <w:rsid w:val="00DA7AA0"/>
    <w:rsid w:val="00DB1754"/>
    <w:rsid w:val="00DB7345"/>
    <w:rsid w:val="00DC1B83"/>
    <w:rsid w:val="00DC58EE"/>
    <w:rsid w:val="00DD477E"/>
    <w:rsid w:val="00DE0434"/>
    <w:rsid w:val="00DE4BAA"/>
    <w:rsid w:val="00DE65F6"/>
    <w:rsid w:val="00DE724A"/>
    <w:rsid w:val="00E057A2"/>
    <w:rsid w:val="00E06569"/>
    <w:rsid w:val="00E10342"/>
    <w:rsid w:val="00E17442"/>
    <w:rsid w:val="00E21D59"/>
    <w:rsid w:val="00E23A7F"/>
    <w:rsid w:val="00E27DE8"/>
    <w:rsid w:val="00E31C4F"/>
    <w:rsid w:val="00E36B08"/>
    <w:rsid w:val="00E4532C"/>
    <w:rsid w:val="00E61345"/>
    <w:rsid w:val="00E767A8"/>
    <w:rsid w:val="00E81A7D"/>
    <w:rsid w:val="00E83A62"/>
    <w:rsid w:val="00E85211"/>
    <w:rsid w:val="00EA3FA2"/>
    <w:rsid w:val="00EB302C"/>
    <w:rsid w:val="00EB30D3"/>
    <w:rsid w:val="00EB3AF9"/>
    <w:rsid w:val="00EB3E44"/>
    <w:rsid w:val="00EB508B"/>
    <w:rsid w:val="00EC730A"/>
    <w:rsid w:val="00ED5F07"/>
    <w:rsid w:val="00ED687A"/>
    <w:rsid w:val="00EE005E"/>
    <w:rsid w:val="00EE034E"/>
    <w:rsid w:val="00EE0743"/>
    <w:rsid w:val="00EE38BE"/>
    <w:rsid w:val="00EE5B1E"/>
    <w:rsid w:val="00F02FC9"/>
    <w:rsid w:val="00F063AA"/>
    <w:rsid w:val="00F065E0"/>
    <w:rsid w:val="00F24863"/>
    <w:rsid w:val="00F25D6C"/>
    <w:rsid w:val="00F27FD1"/>
    <w:rsid w:val="00F32959"/>
    <w:rsid w:val="00F44B50"/>
    <w:rsid w:val="00F451AF"/>
    <w:rsid w:val="00F6556C"/>
    <w:rsid w:val="00F7064F"/>
    <w:rsid w:val="00F739A2"/>
    <w:rsid w:val="00F7661D"/>
    <w:rsid w:val="00F837E2"/>
    <w:rsid w:val="00FA3A37"/>
    <w:rsid w:val="00FA4B37"/>
    <w:rsid w:val="00FA7504"/>
    <w:rsid w:val="00FB2A18"/>
    <w:rsid w:val="00FB6CAF"/>
    <w:rsid w:val="00FD77D1"/>
    <w:rsid w:val="00FE6AD1"/>
    <w:rsid w:val="00FF1702"/>
    <w:rsid w:val="00FF1CD7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  <w15:docId w15:val="{E7F00FE0-4970-41DF-A494-E1388354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253A9"/>
    <w:pPr>
      <w:ind w:left="720"/>
      <w:contextualSpacing/>
    </w:pPr>
  </w:style>
  <w:style w:type="paragraph" w:styleId="af0">
    <w:name w:val="header"/>
    <w:basedOn w:val="a"/>
    <w:link w:val="af1"/>
    <w:unhideWhenUsed/>
    <w:rsid w:val="00AF6E1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6E1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7D4D3-A02B-4C9B-BDEF-CA57494A4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13</Pages>
  <Words>15050</Words>
  <Characters>8579</Characters>
  <DocSecurity>0</DocSecurity>
  <Lines>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LinksUpToDate>false</LinksUpToDate>
  <CharactersWithSpaces>23582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2025-10-09T05:37:00Z</cp:lastPrinted>
  <dcterms:created xsi:type="dcterms:W3CDTF">2025-10-02T10:39:00Z</dcterms:created>
  <dcterms:modified xsi:type="dcterms:W3CDTF">2025-10-16T10:10:00Z</dcterms:modified>
</cp:coreProperties>
</file>